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4F276" w14:textId="46D906AA" w:rsidR="001253CD" w:rsidRDefault="001253CD" w:rsidP="007166CE">
      <w:pPr>
        <w:pStyle w:val="berschrift1"/>
      </w:pPr>
      <w:r>
        <w:rPr>
          <w:noProof/>
        </w:rPr>
        <w:drawing>
          <wp:inline distT="0" distB="0" distL="0" distR="0" wp14:anchorId="0EE17636" wp14:editId="1FD9FBC3">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7429D5" w14:textId="2F44CD4E" w:rsidR="007166CE" w:rsidRDefault="007166CE" w:rsidP="007166CE">
      <w:pPr>
        <w:pStyle w:val="berschrift1"/>
      </w:pPr>
      <w:r>
        <w:br w:type="page"/>
      </w:r>
      <w:r>
        <w:lastRenderedPageBreak/>
        <w:t>Vorwort</w:t>
      </w:r>
    </w:p>
    <w:p w14:paraId="2675BE00"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E06D5F4"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74A9DD9" w14:textId="77777777" w:rsidR="007166CE" w:rsidRDefault="007166CE" w:rsidP="007166CE">
      <w:r>
        <w:t>Euch allen wünsche ich Gottes reichen Segen und dass Ihr für Euch interessante Texte hier findet. Für Anregungen bin ich immer dankbar.</w:t>
      </w:r>
    </w:p>
    <w:p w14:paraId="44966E1D" w14:textId="77777777" w:rsidR="007166CE" w:rsidRDefault="007166CE" w:rsidP="007166CE">
      <w:r>
        <w:t>Gruß &amp; Segen,</w:t>
      </w:r>
    </w:p>
    <w:p w14:paraId="5A0B3808" w14:textId="77777777" w:rsidR="007166CE" w:rsidRDefault="007166CE" w:rsidP="007166CE">
      <w:r>
        <w:t>Andreas</w:t>
      </w:r>
    </w:p>
    <w:p w14:paraId="7B71818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C829366" w14:textId="2543EF85" w:rsidR="00BD71A4" w:rsidRDefault="00297E56">
      <w:pPr>
        <w:spacing w:after="0" w:line="240" w:lineRule="auto"/>
      </w:pPr>
      <w:r>
        <w:rPr>
          <w:noProof/>
        </w:rPr>
        <w:drawing>
          <wp:inline distT="0" distB="0" distL="0" distR="0" wp14:anchorId="3A48977C" wp14:editId="22C0A2A4">
            <wp:extent cx="3489960" cy="5532120"/>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3489960" cy="5532120"/>
                    </a:xfrm>
                    <a:prstGeom prst="rect">
                      <a:avLst/>
                    </a:prstGeom>
                  </pic:spPr>
                </pic:pic>
              </a:graphicData>
            </a:graphic>
          </wp:inline>
        </w:drawing>
      </w:r>
    </w:p>
    <w:p w14:paraId="485D8001" w14:textId="77777777" w:rsidR="00BD71A4" w:rsidRDefault="00BD71A4">
      <w:pPr>
        <w:spacing w:after="0" w:line="240" w:lineRule="auto"/>
        <w:rPr>
          <w:rFonts w:eastAsia="Times New Roman"/>
          <w:b/>
          <w:bCs/>
          <w:color w:val="000000"/>
          <w:kern w:val="36"/>
          <w:sz w:val="36"/>
          <w:szCs w:val="48"/>
          <w:lang w:eastAsia="de-DE"/>
        </w:rPr>
      </w:pPr>
      <w:r>
        <w:br w:type="page"/>
      </w:r>
    </w:p>
    <w:p w14:paraId="7E8F5ABC" w14:textId="77777777" w:rsidR="00297E56" w:rsidRDefault="00297E56" w:rsidP="00297E56">
      <w:pPr>
        <w:pStyle w:val="berschrift1"/>
        <w:rPr>
          <w:sz w:val="48"/>
        </w:rPr>
      </w:pPr>
      <w:proofErr w:type="spellStart"/>
      <w:r>
        <w:t>Draconites</w:t>
      </w:r>
      <w:proofErr w:type="spellEnd"/>
      <w:r>
        <w:t>, Johannes - Von dem Heil unsers Gottes: Jesu Christo.</w:t>
      </w:r>
    </w:p>
    <w:p w14:paraId="5C98EBC3" w14:textId="77777777" w:rsidR="00297E56" w:rsidRDefault="00297E56" w:rsidP="00297E56">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71996F47" w14:textId="77777777" w:rsidR="00297E56" w:rsidRDefault="00297E56" w:rsidP="00297E56">
      <w:pPr>
        <w:pStyle w:val="StandardWeb"/>
      </w:pPr>
      <w:proofErr w:type="spellStart"/>
      <w:r>
        <w:t>Psal</w:t>
      </w:r>
      <w:proofErr w:type="spellEnd"/>
      <w:r>
        <w:t>. XCVIII.</w:t>
      </w:r>
      <w:r>
        <w:br/>
      </w:r>
      <w:r>
        <w:rPr>
          <w:rStyle w:val="Fett"/>
          <w:rFonts w:eastAsiaTheme="majorEastAsia"/>
        </w:rPr>
        <w:t>Aller Welt ende sehen das HEIL unsers Gottes.</w:t>
      </w:r>
      <w:r>
        <w:t xml:space="preserve"> </w:t>
      </w:r>
    </w:p>
    <w:p w14:paraId="264EF606" w14:textId="77777777" w:rsidR="00297E56" w:rsidRDefault="00297E56" w:rsidP="00297E56">
      <w:pPr>
        <w:pStyle w:val="StandardWeb"/>
      </w:pPr>
      <w:r>
        <w:t xml:space="preserve">A.D. LI. </w:t>
      </w:r>
    </w:p>
    <w:p w14:paraId="3E410824" w14:textId="3732E7E6" w:rsidR="00297E56" w:rsidRDefault="00297E56" w:rsidP="00297E56">
      <w:pPr>
        <w:pStyle w:val="StandardWeb"/>
      </w:pPr>
      <w:r>
        <w:t xml:space="preserve">Den Hochweisen und </w:t>
      </w:r>
      <w:proofErr w:type="spellStart"/>
      <w:r>
        <w:t>Gelerten</w:t>
      </w:r>
      <w:proofErr w:type="spellEnd"/>
      <w:r>
        <w:t xml:space="preserve"> </w:t>
      </w:r>
      <w:proofErr w:type="spellStart"/>
      <w:r>
        <w:t>Hern</w:t>
      </w:r>
      <w:proofErr w:type="spellEnd"/>
      <w:r>
        <w:t xml:space="preserve"> Juerg </w:t>
      </w:r>
      <w:proofErr w:type="spellStart"/>
      <w:r>
        <w:t>Padel</w:t>
      </w:r>
      <w:proofErr w:type="spellEnd"/>
      <w:r>
        <w:t xml:space="preserve"> </w:t>
      </w:r>
      <w:proofErr w:type="spellStart"/>
      <w:r>
        <w:t>Buergermeister</w:t>
      </w:r>
      <w:proofErr w:type="spellEnd"/>
      <w:r>
        <w:t xml:space="preserve"> und Doctor Herman </w:t>
      </w:r>
      <w:proofErr w:type="spellStart"/>
      <w:r w:rsidRPr="00297E56">
        <w:t>KornMan</w:t>
      </w:r>
      <w:proofErr w:type="spellEnd"/>
      <w:r>
        <w:t xml:space="preserve"> </w:t>
      </w:r>
      <w:proofErr w:type="spellStart"/>
      <w:r>
        <w:t>Syndico</w:t>
      </w:r>
      <w:proofErr w:type="spellEnd"/>
      <w:r>
        <w:t xml:space="preserve"> </w:t>
      </w:r>
      <w:proofErr w:type="spellStart"/>
      <w:r>
        <w:t>sampt</w:t>
      </w:r>
      <w:proofErr w:type="spellEnd"/>
      <w:r>
        <w:t xml:space="preserve"> den </w:t>
      </w:r>
      <w:proofErr w:type="spellStart"/>
      <w:r>
        <w:t>Buergern</w:t>
      </w:r>
      <w:proofErr w:type="spellEnd"/>
      <w:r>
        <w:t xml:space="preserve"> der Stad Riga: </w:t>
      </w:r>
      <w:proofErr w:type="spellStart"/>
      <w:r>
        <w:t>Frid</w:t>
      </w:r>
      <w:proofErr w:type="spellEnd"/>
      <w:r>
        <w:t xml:space="preserve"> durch CHRISTUM. </w:t>
      </w:r>
    </w:p>
    <w:p w14:paraId="5FE21D40" w14:textId="77777777" w:rsidR="00297E56" w:rsidRDefault="00297E56" w:rsidP="00297E56">
      <w:pPr>
        <w:pStyle w:val="StandardWeb"/>
      </w:pPr>
      <w:r>
        <w:t xml:space="preserve">In </w:t>
      </w:r>
      <w:proofErr w:type="spellStart"/>
      <w:r>
        <w:t>disem</w:t>
      </w:r>
      <w:proofErr w:type="spellEnd"/>
      <w:r>
        <w:t xml:space="preserve"> edlen Christ Psalm </w:t>
      </w:r>
      <w:proofErr w:type="spellStart"/>
      <w:r>
        <w:t>gepeuet</w:t>
      </w:r>
      <w:proofErr w:type="spellEnd"/>
      <w:r>
        <w:t xml:space="preserve"> Gott </w:t>
      </w:r>
      <w:proofErr w:type="spellStart"/>
      <w:r>
        <w:t>selbs</w:t>
      </w:r>
      <w:proofErr w:type="spellEnd"/>
      <w:r>
        <w:t xml:space="preserve"> das Evangelion CHRISTI zu predigen und </w:t>
      </w:r>
      <w:proofErr w:type="spellStart"/>
      <w:r>
        <w:t>zubekennen</w:t>
      </w:r>
      <w:proofErr w:type="spellEnd"/>
      <w:r>
        <w:t xml:space="preserve"> / </w:t>
      </w:r>
      <w:proofErr w:type="spellStart"/>
      <w:r>
        <w:t>nemlich</w:t>
      </w:r>
      <w:proofErr w:type="spellEnd"/>
      <w:r>
        <w:t xml:space="preserve"> mit </w:t>
      </w:r>
      <w:proofErr w:type="spellStart"/>
      <w:r>
        <w:t>disen</w:t>
      </w:r>
      <w:proofErr w:type="spellEnd"/>
      <w:r>
        <w:t xml:space="preserve"> </w:t>
      </w:r>
      <w:proofErr w:type="spellStart"/>
      <w:r>
        <w:t>wortten</w:t>
      </w:r>
      <w:proofErr w:type="spellEnd"/>
      <w:r>
        <w:t xml:space="preserve">: Singet dem </w:t>
      </w:r>
      <w:proofErr w:type="spellStart"/>
      <w:r>
        <w:t>Hern</w:t>
      </w:r>
      <w:proofErr w:type="spellEnd"/>
      <w:r>
        <w:t xml:space="preserve"> und </w:t>
      </w:r>
      <w:proofErr w:type="spellStart"/>
      <w:r>
        <w:t>Koenig</w:t>
      </w:r>
      <w:proofErr w:type="spellEnd"/>
      <w:r>
        <w:t xml:space="preserve"> ein </w:t>
      </w:r>
      <w:proofErr w:type="spellStart"/>
      <w:r>
        <w:t>Newe</w:t>
      </w:r>
      <w:proofErr w:type="spellEnd"/>
      <w:r>
        <w:t xml:space="preserve"> Lied / </w:t>
      </w:r>
      <w:proofErr w:type="spellStart"/>
      <w:r>
        <w:t>iauchzet</w:t>
      </w:r>
      <w:proofErr w:type="spellEnd"/>
      <w:r>
        <w:t xml:space="preserve"> </w:t>
      </w:r>
      <w:proofErr w:type="spellStart"/>
      <w:r>
        <w:t>rhuemet</w:t>
      </w:r>
      <w:proofErr w:type="spellEnd"/>
      <w:r>
        <w:t xml:space="preserve"> lobet seit </w:t>
      </w:r>
      <w:proofErr w:type="spellStart"/>
      <w:r>
        <w:t>froelich</w:t>
      </w:r>
      <w:proofErr w:type="spellEnd"/>
      <w:r>
        <w:t xml:space="preserve"> brauset </w:t>
      </w:r>
      <w:proofErr w:type="spellStart"/>
      <w:r>
        <w:t>frolocket</w:t>
      </w:r>
      <w:proofErr w:type="spellEnd"/>
      <w:r>
        <w:t xml:space="preserve">. Und das </w:t>
      </w:r>
      <w:proofErr w:type="spellStart"/>
      <w:r>
        <w:t>ia</w:t>
      </w:r>
      <w:proofErr w:type="spellEnd"/>
      <w:r>
        <w:t xml:space="preserve"> kein </w:t>
      </w:r>
      <w:proofErr w:type="spellStart"/>
      <w:r>
        <w:t>mensch</w:t>
      </w:r>
      <w:proofErr w:type="spellEnd"/>
      <w:r>
        <w:t xml:space="preserve"> </w:t>
      </w:r>
      <w:proofErr w:type="spellStart"/>
      <w:r>
        <w:t>auff</w:t>
      </w:r>
      <w:proofErr w:type="spellEnd"/>
      <w:r>
        <w:t xml:space="preserve"> erden </w:t>
      </w:r>
      <w:proofErr w:type="spellStart"/>
      <w:r>
        <w:t>gedencke</w:t>
      </w:r>
      <w:proofErr w:type="spellEnd"/>
      <w:r>
        <w:t xml:space="preserve"> </w:t>
      </w:r>
      <w:proofErr w:type="spellStart"/>
      <w:r>
        <w:t>dis</w:t>
      </w:r>
      <w:proofErr w:type="spellEnd"/>
      <w:r>
        <w:t xml:space="preserve"> </w:t>
      </w:r>
      <w:proofErr w:type="spellStart"/>
      <w:r>
        <w:t>gebott</w:t>
      </w:r>
      <w:proofErr w:type="spellEnd"/>
      <w:r>
        <w:t xml:space="preserve"> das Evangelion </w:t>
      </w:r>
      <w:proofErr w:type="spellStart"/>
      <w:r>
        <w:t>zubekennen</w:t>
      </w:r>
      <w:proofErr w:type="spellEnd"/>
      <w:r>
        <w:t xml:space="preserve"> gehe in nichts an so druckt er mit klaren </w:t>
      </w:r>
      <w:proofErr w:type="spellStart"/>
      <w:r>
        <w:t>wortten</w:t>
      </w:r>
      <w:proofErr w:type="spellEnd"/>
      <w:r>
        <w:t xml:space="preserve"> aus wer das Evangelion bekennen soll und spricht: alle </w:t>
      </w:r>
      <w:proofErr w:type="spellStart"/>
      <w:r>
        <w:t>welt</w:t>
      </w:r>
      <w:proofErr w:type="spellEnd"/>
      <w:r>
        <w:t xml:space="preserve"> / das Meer und was drinnen </w:t>
      </w:r>
      <w:proofErr w:type="spellStart"/>
      <w:r>
        <w:t>wonet</w:t>
      </w:r>
      <w:proofErr w:type="spellEnd"/>
      <w:r>
        <w:t xml:space="preserve"> / der Erdboden und was </w:t>
      </w:r>
      <w:proofErr w:type="spellStart"/>
      <w:r>
        <w:t>drauff</w:t>
      </w:r>
      <w:proofErr w:type="spellEnd"/>
      <w:r>
        <w:t xml:space="preserve"> </w:t>
      </w:r>
      <w:proofErr w:type="spellStart"/>
      <w:r>
        <w:t>wonet</w:t>
      </w:r>
      <w:proofErr w:type="spellEnd"/>
      <w:r>
        <w:t xml:space="preserve"> / die </w:t>
      </w:r>
      <w:proofErr w:type="spellStart"/>
      <w:r>
        <w:t>wasserstroeme</w:t>
      </w:r>
      <w:proofErr w:type="spellEnd"/>
      <w:r>
        <w:t xml:space="preserve"> / alle berge. </w:t>
      </w:r>
    </w:p>
    <w:p w14:paraId="008907BB" w14:textId="77777777" w:rsidR="00297E56" w:rsidRDefault="00297E56" w:rsidP="00297E56">
      <w:pPr>
        <w:pStyle w:val="StandardWeb"/>
      </w:pPr>
      <w:r>
        <w:t xml:space="preserve">Daraus </w:t>
      </w:r>
      <w:proofErr w:type="spellStart"/>
      <w:r>
        <w:t>wolzuvernemen</w:t>
      </w:r>
      <w:proofErr w:type="spellEnd"/>
      <w:r>
        <w:t xml:space="preserve"> / das Gottes </w:t>
      </w:r>
      <w:proofErr w:type="spellStart"/>
      <w:r>
        <w:t>verheissung</w:t>
      </w:r>
      <w:proofErr w:type="spellEnd"/>
      <w:r>
        <w:t xml:space="preserve"> von CHRISTO </w:t>
      </w:r>
      <w:proofErr w:type="spellStart"/>
      <w:r>
        <w:t>darumb</w:t>
      </w:r>
      <w:proofErr w:type="spellEnd"/>
      <w:r>
        <w:t xml:space="preserve"> allgemeine sind das niemand aus dem </w:t>
      </w:r>
      <w:proofErr w:type="spellStart"/>
      <w:r>
        <w:t>Himel</w:t>
      </w:r>
      <w:proofErr w:type="spellEnd"/>
      <w:r>
        <w:t xml:space="preserve"> Reich </w:t>
      </w:r>
      <w:proofErr w:type="spellStart"/>
      <w:r>
        <w:t>geschloossen</w:t>
      </w:r>
      <w:proofErr w:type="spellEnd"/>
      <w:r>
        <w:t xml:space="preserve"> wird denn wer sich </w:t>
      </w:r>
      <w:proofErr w:type="spellStart"/>
      <w:r>
        <w:t>selbs</w:t>
      </w:r>
      <w:proofErr w:type="spellEnd"/>
      <w:r>
        <w:t xml:space="preserve"> durch seinen </w:t>
      </w:r>
      <w:proofErr w:type="spellStart"/>
      <w:r>
        <w:t>unglawben</w:t>
      </w:r>
      <w:proofErr w:type="spellEnd"/>
      <w:r>
        <w:t xml:space="preserve"> ausschleust: wie der Herr JESUS zeuget Jo. 3. Gleich wie er aber </w:t>
      </w:r>
      <w:proofErr w:type="spellStart"/>
      <w:r>
        <w:t>darumb</w:t>
      </w:r>
      <w:proofErr w:type="spellEnd"/>
      <w:r>
        <w:t xml:space="preserve"> </w:t>
      </w:r>
      <w:proofErr w:type="spellStart"/>
      <w:r>
        <w:t>gepeut</w:t>
      </w:r>
      <w:proofErr w:type="spellEnd"/>
      <w:r>
        <w:t xml:space="preserve"> mit </w:t>
      </w:r>
      <w:proofErr w:type="spellStart"/>
      <w:r>
        <w:t>Harffen</w:t>
      </w:r>
      <w:proofErr w:type="spellEnd"/>
      <w:r>
        <w:t xml:space="preserve"> Psaltern </w:t>
      </w:r>
      <w:proofErr w:type="spellStart"/>
      <w:r>
        <w:t>Drometen</w:t>
      </w:r>
      <w:proofErr w:type="spellEnd"/>
      <w:r>
        <w:t xml:space="preserve"> Posaunen dem </w:t>
      </w:r>
      <w:proofErr w:type="spellStart"/>
      <w:r>
        <w:t>Hern</w:t>
      </w:r>
      <w:proofErr w:type="spellEnd"/>
      <w:r>
        <w:t xml:space="preserve"> und </w:t>
      </w:r>
      <w:proofErr w:type="spellStart"/>
      <w:r>
        <w:t>Koenige</w:t>
      </w:r>
      <w:proofErr w:type="spellEnd"/>
      <w:r>
        <w:t xml:space="preserve"> </w:t>
      </w:r>
      <w:proofErr w:type="spellStart"/>
      <w:r>
        <w:t>zusingen</w:t>
      </w:r>
      <w:proofErr w:type="spellEnd"/>
      <w:r>
        <w:t xml:space="preserve"> und loben das dadurch </w:t>
      </w:r>
      <w:proofErr w:type="spellStart"/>
      <w:r>
        <w:t>bedeuttet</w:t>
      </w:r>
      <w:proofErr w:type="spellEnd"/>
      <w:r>
        <w:t xml:space="preserve"> </w:t>
      </w:r>
      <w:proofErr w:type="spellStart"/>
      <w:r>
        <w:t>wuerde</w:t>
      </w:r>
      <w:proofErr w:type="spellEnd"/>
      <w:r>
        <w:t xml:space="preserve"> / das die geistreichen Prediger und Christen im </w:t>
      </w:r>
      <w:proofErr w:type="spellStart"/>
      <w:r>
        <w:t>Newen</w:t>
      </w:r>
      <w:proofErr w:type="spellEnd"/>
      <w:r>
        <w:t xml:space="preserve"> Testament / alle </w:t>
      </w:r>
      <w:proofErr w:type="spellStart"/>
      <w:r>
        <w:t>trawrige</w:t>
      </w:r>
      <w:proofErr w:type="spellEnd"/>
      <w:r>
        <w:t xml:space="preserve"> gewissen und erschlagene </w:t>
      </w:r>
      <w:proofErr w:type="spellStart"/>
      <w:r>
        <w:t>hertzen</w:t>
      </w:r>
      <w:proofErr w:type="spellEnd"/>
      <w:r>
        <w:t xml:space="preserve"> durchs Gesetz / mit allen Gottes </w:t>
      </w:r>
      <w:proofErr w:type="spellStart"/>
      <w:r>
        <w:t>wortten</w:t>
      </w:r>
      <w:proofErr w:type="spellEnd"/>
      <w:r>
        <w:t xml:space="preserve"> von CHRISTO so </w:t>
      </w:r>
      <w:proofErr w:type="spellStart"/>
      <w:r>
        <w:t>hertzlich</w:t>
      </w:r>
      <w:proofErr w:type="spellEnd"/>
      <w:r>
        <w:t xml:space="preserve"> </w:t>
      </w:r>
      <w:proofErr w:type="spellStart"/>
      <w:r>
        <w:t>troesten</w:t>
      </w:r>
      <w:proofErr w:type="spellEnd"/>
      <w:r>
        <w:t xml:space="preserve"> und </w:t>
      </w:r>
      <w:proofErr w:type="spellStart"/>
      <w:r>
        <w:t>froelich</w:t>
      </w:r>
      <w:proofErr w:type="spellEnd"/>
      <w:r>
        <w:t xml:space="preserve"> machen sollen / als der </w:t>
      </w:r>
      <w:proofErr w:type="spellStart"/>
      <w:r>
        <w:t>Harffen</w:t>
      </w:r>
      <w:proofErr w:type="spellEnd"/>
      <w:r>
        <w:t xml:space="preserve"> Psalter </w:t>
      </w:r>
      <w:proofErr w:type="spellStart"/>
      <w:r>
        <w:t>Drometen</w:t>
      </w:r>
      <w:proofErr w:type="spellEnd"/>
      <w:r>
        <w:t xml:space="preserve"> Posaunen hall und schalle die </w:t>
      </w:r>
      <w:proofErr w:type="spellStart"/>
      <w:r>
        <w:t>bloeden</w:t>
      </w:r>
      <w:proofErr w:type="spellEnd"/>
      <w:r>
        <w:t xml:space="preserve"> </w:t>
      </w:r>
      <w:proofErr w:type="spellStart"/>
      <w:r>
        <w:t>manlich</w:t>
      </w:r>
      <w:proofErr w:type="spellEnd"/>
      <w:r>
        <w:t xml:space="preserve"> und erschrockene getrost macht. Denn ob gleich der Evangelisch Prediger und ein </w:t>
      </w:r>
      <w:proofErr w:type="spellStart"/>
      <w:r>
        <w:t>iglicher</w:t>
      </w:r>
      <w:proofErr w:type="spellEnd"/>
      <w:r>
        <w:t xml:space="preserve"> </w:t>
      </w:r>
      <w:proofErr w:type="spellStart"/>
      <w:r>
        <w:t>bekenner</w:t>
      </w:r>
      <w:proofErr w:type="spellEnd"/>
      <w:r>
        <w:t xml:space="preserve"> des Evangeli mit des </w:t>
      </w:r>
      <w:proofErr w:type="spellStart"/>
      <w:r>
        <w:t>Gesets</w:t>
      </w:r>
      <w:proofErr w:type="spellEnd"/>
      <w:r>
        <w:t xml:space="preserve"> </w:t>
      </w:r>
      <w:proofErr w:type="spellStart"/>
      <w:r>
        <w:t>drewworten</w:t>
      </w:r>
      <w:proofErr w:type="spellEnd"/>
      <w:r>
        <w:t xml:space="preserve"> und Exempeln des </w:t>
      </w:r>
      <w:proofErr w:type="spellStart"/>
      <w:r>
        <w:t>zorns</w:t>
      </w:r>
      <w:proofErr w:type="spellEnd"/>
      <w:r>
        <w:t xml:space="preserve"> wie der der </w:t>
      </w:r>
      <w:proofErr w:type="spellStart"/>
      <w:r>
        <w:t>zehen</w:t>
      </w:r>
      <w:proofErr w:type="spellEnd"/>
      <w:r>
        <w:t xml:space="preserve"> </w:t>
      </w:r>
      <w:proofErr w:type="spellStart"/>
      <w:r>
        <w:t>gebott</w:t>
      </w:r>
      <w:proofErr w:type="spellEnd"/>
      <w:r>
        <w:t xml:space="preserve"> </w:t>
      </w:r>
      <w:proofErr w:type="spellStart"/>
      <w:r>
        <w:t>ubertretter</w:t>
      </w:r>
      <w:proofErr w:type="spellEnd"/>
      <w:r>
        <w:t xml:space="preserve"> Posaunen und </w:t>
      </w:r>
      <w:proofErr w:type="spellStart"/>
      <w:r>
        <w:t>Drometen</w:t>
      </w:r>
      <w:proofErr w:type="spellEnd"/>
      <w:r>
        <w:t xml:space="preserve"> </w:t>
      </w:r>
      <w:proofErr w:type="spellStart"/>
      <w:r>
        <w:t>sol</w:t>
      </w:r>
      <w:proofErr w:type="spellEnd"/>
      <w:r>
        <w:t xml:space="preserve"> nach dem gebot </w:t>
      </w:r>
      <w:proofErr w:type="spellStart"/>
      <w:r>
        <w:t>Jesa</w:t>
      </w:r>
      <w:proofErr w:type="spellEnd"/>
      <w:r>
        <w:t xml:space="preserve">. 58. So </w:t>
      </w:r>
      <w:proofErr w:type="spellStart"/>
      <w:r>
        <w:t>mus</w:t>
      </w:r>
      <w:proofErr w:type="spellEnd"/>
      <w:r>
        <w:t xml:space="preserve"> doch allezeit und </w:t>
      </w:r>
      <w:proofErr w:type="spellStart"/>
      <w:r>
        <w:t>sol</w:t>
      </w:r>
      <w:proofErr w:type="spellEnd"/>
      <w:r>
        <w:t xml:space="preserve"> der schrecklichen Gesetzpredigt folgen die </w:t>
      </w:r>
      <w:proofErr w:type="spellStart"/>
      <w:r>
        <w:t>troestliche</w:t>
      </w:r>
      <w:proofErr w:type="spellEnd"/>
      <w:r>
        <w:t xml:space="preserve"> predigt des Evangelii / welche mit </w:t>
      </w:r>
      <w:proofErr w:type="spellStart"/>
      <w:r>
        <w:t>Gottlichen</w:t>
      </w:r>
      <w:proofErr w:type="spellEnd"/>
      <w:r>
        <w:t xml:space="preserve"> </w:t>
      </w:r>
      <w:proofErr w:type="spellStart"/>
      <w:r>
        <w:t>verheissungen</w:t>
      </w:r>
      <w:proofErr w:type="spellEnd"/>
      <w:r>
        <w:t xml:space="preserve"> von CHRISTO </w:t>
      </w:r>
      <w:proofErr w:type="spellStart"/>
      <w:r>
        <w:t>geglewbet</w:t>
      </w:r>
      <w:proofErr w:type="spellEnd"/>
      <w:r>
        <w:t xml:space="preserve"> zur </w:t>
      </w:r>
      <w:proofErr w:type="spellStart"/>
      <w:r>
        <w:t>gerechtickeit</w:t>
      </w:r>
      <w:proofErr w:type="spellEnd"/>
      <w:r>
        <w:t xml:space="preserve"> die </w:t>
      </w:r>
      <w:proofErr w:type="spellStart"/>
      <w:r>
        <w:t>fur</w:t>
      </w:r>
      <w:proofErr w:type="spellEnd"/>
      <w:r>
        <w:t xml:space="preserve"> Gott gilt und </w:t>
      </w:r>
      <w:proofErr w:type="spellStart"/>
      <w:r>
        <w:t>bekand</w:t>
      </w:r>
      <w:proofErr w:type="spellEnd"/>
      <w:r>
        <w:t xml:space="preserve"> zur ewigen </w:t>
      </w:r>
      <w:proofErr w:type="spellStart"/>
      <w:r>
        <w:t>selickeit</w:t>
      </w:r>
      <w:proofErr w:type="spellEnd"/>
      <w:r>
        <w:t xml:space="preserve"> / den </w:t>
      </w:r>
      <w:proofErr w:type="spellStart"/>
      <w:r>
        <w:t>verdamlichen</w:t>
      </w:r>
      <w:proofErr w:type="spellEnd"/>
      <w:r>
        <w:t xml:space="preserve"> </w:t>
      </w:r>
      <w:proofErr w:type="spellStart"/>
      <w:r>
        <w:t>unglawben</w:t>
      </w:r>
      <w:proofErr w:type="spellEnd"/>
      <w:r>
        <w:t xml:space="preserve"> und </w:t>
      </w:r>
      <w:proofErr w:type="spellStart"/>
      <w:r>
        <w:t>verzveivelung</w:t>
      </w:r>
      <w:proofErr w:type="spellEnd"/>
      <w:r>
        <w:t xml:space="preserve"> an Gottes </w:t>
      </w:r>
      <w:proofErr w:type="spellStart"/>
      <w:r>
        <w:t>gnaden</w:t>
      </w:r>
      <w:proofErr w:type="spellEnd"/>
      <w:r>
        <w:t xml:space="preserve"> / nicht anders vertreibet / denn David 1. Sa. 16. mit seiner </w:t>
      </w:r>
      <w:proofErr w:type="spellStart"/>
      <w:r>
        <w:t>Harffen</w:t>
      </w:r>
      <w:proofErr w:type="spellEnd"/>
      <w:r>
        <w:t xml:space="preserve"> </w:t>
      </w:r>
      <w:proofErr w:type="spellStart"/>
      <w:r>
        <w:t>klange</w:t>
      </w:r>
      <w:proofErr w:type="spellEnd"/>
      <w:r>
        <w:t xml:space="preserve"> den </w:t>
      </w:r>
      <w:proofErr w:type="spellStart"/>
      <w:r>
        <w:t>boesen</w:t>
      </w:r>
      <w:proofErr w:type="spellEnd"/>
      <w:r>
        <w:t xml:space="preserve"> geist vom </w:t>
      </w:r>
      <w:proofErr w:type="spellStart"/>
      <w:r>
        <w:t>unrugigen</w:t>
      </w:r>
      <w:proofErr w:type="spellEnd"/>
      <w:r>
        <w:t xml:space="preserve"> Saul vertriebe. </w:t>
      </w:r>
    </w:p>
    <w:p w14:paraId="23FA3E7E" w14:textId="77777777" w:rsidR="00297E56" w:rsidRDefault="00297E56" w:rsidP="00297E56">
      <w:pPr>
        <w:pStyle w:val="StandardWeb"/>
      </w:pPr>
      <w:proofErr w:type="spellStart"/>
      <w:r>
        <w:t>Warumb</w:t>
      </w:r>
      <w:proofErr w:type="spellEnd"/>
      <w:r>
        <w:t xml:space="preserve"> aber alle </w:t>
      </w:r>
      <w:proofErr w:type="spellStart"/>
      <w:r>
        <w:t>welt</w:t>
      </w:r>
      <w:proofErr w:type="spellEnd"/>
      <w:r>
        <w:t xml:space="preserve"> dem </w:t>
      </w:r>
      <w:proofErr w:type="spellStart"/>
      <w:r>
        <w:t>Koenige</w:t>
      </w:r>
      <w:proofErr w:type="spellEnd"/>
      <w:r>
        <w:t xml:space="preserve"> CHRISTO das </w:t>
      </w:r>
      <w:proofErr w:type="spellStart"/>
      <w:r>
        <w:t>Newelied</w:t>
      </w:r>
      <w:proofErr w:type="spellEnd"/>
      <w:r>
        <w:t xml:space="preserve"> singen mit </w:t>
      </w:r>
      <w:proofErr w:type="spellStart"/>
      <w:r>
        <w:t>seitespielen</w:t>
      </w:r>
      <w:proofErr w:type="spellEnd"/>
      <w:r>
        <w:t xml:space="preserve"> </w:t>
      </w:r>
      <w:proofErr w:type="spellStart"/>
      <w:r>
        <w:t>sol</w:t>
      </w:r>
      <w:proofErr w:type="spellEnd"/>
      <w:r>
        <w:t xml:space="preserve"> / zeiget er an mit </w:t>
      </w:r>
      <w:proofErr w:type="spellStart"/>
      <w:r>
        <w:t>disen</w:t>
      </w:r>
      <w:proofErr w:type="spellEnd"/>
      <w:r>
        <w:t xml:space="preserve"> </w:t>
      </w:r>
      <w:proofErr w:type="spellStart"/>
      <w:r>
        <w:t>wortten</w:t>
      </w:r>
      <w:proofErr w:type="spellEnd"/>
      <w:r>
        <w:t xml:space="preserve">: denn er thut wunder / er sieget mit seiner rechten und mit seinem heiligen Arm / der Herr lest sein heil </w:t>
      </w:r>
      <w:proofErr w:type="spellStart"/>
      <w:r>
        <w:t>verkuendigen</w:t>
      </w:r>
      <w:proofErr w:type="spellEnd"/>
      <w:r>
        <w:t xml:space="preserve"> / </w:t>
      </w:r>
      <w:proofErr w:type="spellStart"/>
      <w:r>
        <w:t>fur</w:t>
      </w:r>
      <w:proofErr w:type="spellEnd"/>
      <w:r>
        <w:t xml:space="preserve"> den </w:t>
      </w:r>
      <w:proofErr w:type="spellStart"/>
      <w:r>
        <w:t>Voelckern</w:t>
      </w:r>
      <w:proofErr w:type="spellEnd"/>
      <w:r>
        <w:t xml:space="preserve"> lest er seine </w:t>
      </w:r>
      <w:proofErr w:type="spellStart"/>
      <w:r>
        <w:t>gerechtickeit</w:t>
      </w:r>
      <w:proofErr w:type="spellEnd"/>
      <w:r>
        <w:t xml:space="preserve"> offenbaren / er </w:t>
      </w:r>
      <w:proofErr w:type="spellStart"/>
      <w:r>
        <w:t>gedenckt</w:t>
      </w:r>
      <w:proofErr w:type="spellEnd"/>
      <w:r>
        <w:t xml:space="preserve"> an seine </w:t>
      </w:r>
      <w:proofErr w:type="spellStart"/>
      <w:r>
        <w:t>gnad</w:t>
      </w:r>
      <w:proofErr w:type="spellEnd"/>
      <w:r>
        <w:t xml:space="preserve"> und </w:t>
      </w:r>
      <w:proofErr w:type="spellStart"/>
      <w:r>
        <w:t>warheit</w:t>
      </w:r>
      <w:proofErr w:type="spellEnd"/>
      <w:r>
        <w:t xml:space="preserve"> dem Haus Israel / aller </w:t>
      </w:r>
      <w:proofErr w:type="spellStart"/>
      <w:r>
        <w:t>welt</w:t>
      </w:r>
      <w:proofErr w:type="spellEnd"/>
      <w:r>
        <w:t xml:space="preserve"> ende sehen das heil unsers Gottes / denn er </w:t>
      </w:r>
      <w:proofErr w:type="spellStart"/>
      <w:r>
        <w:t>kompt</w:t>
      </w:r>
      <w:proofErr w:type="spellEnd"/>
      <w:r>
        <w:t xml:space="preserve"> das Erdreich zurichten / und er wird den </w:t>
      </w:r>
      <w:proofErr w:type="spellStart"/>
      <w:r>
        <w:t>erdboden</w:t>
      </w:r>
      <w:proofErr w:type="spellEnd"/>
      <w:r>
        <w:t xml:space="preserve"> richten mit </w:t>
      </w:r>
      <w:proofErr w:type="spellStart"/>
      <w:r>
        <w:t>gerechtickeit</w:t>
      </w:r>
      <w:proofErr w:type="spellEnd"/>
      <w:r>
        <w:t xml:space="preserve"> und die </w:t>
      </w:r>
      <w:proofErr w:type="spellStart"/>
      <w:r>
        <w:t>voelcker</w:t>
      </w:r>
      <w:proofErr w:type="spellEnd"/>
      <w:r>
        <w:t xml:space="preserve"> mit recht. Wil anzeigen in gemeine / das alle </w:t>
      </w:r>
      <w:proofErr w:type="spellStart"/>
      <w:r>
        <w:t>menschen</w:t>
      </w:r>
      <w:proofErr w:type="spellEnd"/>
      <w:r>
        <w:t xml:space="preserve"> nach dem Gesetz ewig verloren </w:t>
      </w:r>
      <w:proofErr w:type="spellStart"/>
      <w:r>
        <w:t>umb</w:t>
      </w:r>
      <w:proofErr w:type="spellEnd"/>
      <w:r>
        <w:t xml:space="preserve"> des willen </w:t>
      </w:r>
      <w:proofErr w:type="spellStart"/>
      <w:r>
        <w:t>billich</w:t>
      </w:r>
      <w:proofErr w:type="spellEnd"/>
      <w:r>
        <w:t xml:space="preserve"> CHRISTUM lieben und loben sollen nach allem </w:t>
      </w:r>
      <w:proofErr w:type="spellStart"/>
      <w:r>
        <w:t>vermuegen</w:t>
      </w:r>
      <w:proofErr w:type="spellEnd"/>
      <w:r>
        <w:t xml:space="preserve"> </w:t>
      </w:r>
      <w:proofErr w:type="spellStart"/>
      <w:r>
        <w:t>ir</w:t>
      </w:r>
      <w:proofErr w:type="spellEnd"/>
      <w:r>
        <w:t xml:space="preserve"> </w:t>
      </w:r>
      <w:proofErr w:type="spellStart"/>
      <w:r>
        <w:t>lebenlang</w:t>
      </w:r>
      <w:proofErr w:type="spellEnd"/>
      <w:r>
        <w:t xml:space="preserve"> </w:t>
      </w:r>
      <w:proofErr w:type="spellStart"/>
      <w:r>
        <w:t>auff</w:t>
      </w:r>
      <w:proofErr w:type="spellEnd"/>
      <w:r>
        <w:t xml:space="preserve"> erden und ewiglich im </w:t>
      </w:r>
      <w:proofErr w:type="spellStart"/>
      <w:r>
        <w:t>Himelreich</w:t>
      </w:r>
      <w:proofErr w:type="spellEnd"/>
      <w:r>
        <w:t xml:space="preserve"> / das er in alles </w:t>
      </w:r>
      <w:proofErr w:type="spellStart"/>
      <w:r>
        <w:t>gutt</w:t>
      </w:r>
      <w:proofErr w:type="spellEnd"/>
      <w:r>
        <w:t xml:space="preserve"> von Gott </w:t>
      </w:r>
      <w:proofErr w:type="spellStart"/>
      <w:r>
        <w:t>zugesaget</w:t>
      </w:r>
      <w:proofErr w:type="spellEnd"/>
      <w:r>
        <w:t xml:space="preserve"> erworben und </w:t>
      </w:r>
      <w:proofErr w:type="spellStart"/>
      <w:r>
        <w:t>geschenckt</w:t>
      </w:r>
      <w:proofErr w:type="spellEnd"/>
      <w:r>
        <w:t xml:space="preserve"> hat durch den </w:t>
      </w:r>
      <w:proofErr w:type="spellStart"/>
      <w:r>
        <w:t>blossen</w:t>
      </w:r>
      <w:proofErr w:type="spellEnd"/>
      <w:r>
        <w:t xml:space="preserve"> </w:t>
      </w:r>
      <w:proofErr w:type="spellStart"/>
      <w:r>
        <w:t>glawben</w:t>
      </w:r>
      <w:proofErr w:type="spellEnd"/>
      <w:r>
        <w:t xml:space="preserve"> / </w:t>
      </w:r>
      <w:proofErr w:type="spellStart"/>
      <w:r>
        <w:t>nemlich</w:t>
      </w:r>
      <w:proofErr w:type="spellEnd"/>
      <w:r>
        <w:t xml:space="preserve"> </w:t>
      </w:r>
      <w:proofErr w:type="spellStart"/>
      <w:r>
        <w:t>vergebung</w:t>
      </w:r>
      <w:proofErr w:type="spellEnd"/>
      <w:r>
        <w:t xml:space="preserve"> der </w:t>
      </w:r>
      <w:proofErr w:type="spellStart"/>
      <w:r>
        <w:t>suend</w:t>
      </w:r>
      <w:proofErr w:type="spellEnd"/>
      <w:r>
        <w:t xml:space="preserve"> </w:t>
      </w:r>
      <w:proofErr w:type="spellStart"/>
      <w:r>
        <w:t>erloestung</w:t>
      </w:r>
      <w:proofErr w:type="spellEnd"/>
      <w:r>
        <w:t xml:space="preserve"> vom </w:t>
      </w:r>
      <w:proofErr w:type="spellStart"/>
      <w:r>
        <w:t>hellischen</w:t>
      </w:r>
      <w:proofErr w:type="spellEnd"/>
      <w:r>
        <w:t xml:space="preserve"> </w:t>
      </w:r>
      <w:proofErr w:type="spellStart"/>
      <w:r>
        <w:t>fewer</w:t>
      </w:r>
      <w:proofErr w:type="spellEnd"/>
      <w:r>
        <w:t xml:space="preserve"> solch ein </w:t>
      </w:r>
      <w:proofErr w:type="spellStart"/>
      <w:r>
        <w:t>herlich</w:t>
      </w:r>
      <w:proofErr w:type="spellEnd"/>
      <w:r>
        <w:t xml:space="preserve"> leben im </w:t>
      </w:r>
      <w:proofErr w:type="spellStart"/>
      <w:r>
        <w:t>Himelreich</w:t>
      </w:r>
      <w:proofErr w:type="spellEnd"/>
      <w:r>
        <w:t xml:space="preserve"> ewiglich als kein </w:t>
      </w:r>
      <w:proofErr w:type="spellStart"/>
      <w:r>
        <w:t>auge</w:t>
      </w:r>
      <w:proofErr w:type="spellEnd"/>
      <w:r>
        <w:t xml:space="preserve"> je gesehen und kein </w:t>
      </w:r>
      <w:proofErr w:type="spellStart"/>
      <w:r>
        <w:t>ohre</w:t>
      </w:r>
      <w:proofErr w:type="spellEnd"/>
      <w:r>
        <w:t xml:space="preserve"> je </w:t>
      </w:r>
      <w:proofErr w:type="spellStart"/>
      <w:r>
        <w:t>gehoeret</w:t>
      </w:r>
      <w:proofErr w:type="spellEnd"/>
      <w:r>
        <w:t xml:space="preserve"> und in keines </w:t>
      </w:r>
      <w:proofErr w:type="spellStart"/>
      <w:r>
        <w:t>menschen</w:t>
      </w:r>
      <w:proofErr w:type="spellEnd"/>
      <w:r>
        <w:t xml:space="preserve"> </w:t>
      </w:r>
      <w:proofErr w:type="spellStart"/>
      <w:r>
        <w:t>hertz</w:t>
      </w:r>
      <w:proofErr w:type="spellEnd"/>
      <w:r>
        <w:t xml:space="preserve"> je </w:t>
      </w:r>
      <w:proofErr w:type="spellStart"/>
      <w:r>
        <w:t>komen</w:t>
      </w:r>
      <w:proofErr w:type="spellEnd"/>
      <w:r>
        <w:t xml:space="preserve"> ist / als Jesaias und Paulus </w:t>
      </w:r>
      <w:proofErr w:type="spellStart"/>
      <w:r>
        <w:t>zeuegen</w:t>
      </w:r>
      <w:proofErr w:type="spellEnd"/>
      <w:r>
        <w:t xml:space="preserve">. </w:t>
      </w:r>
    </w:p>
    <w:p w14:paraId="523C2C09" w14:textId="43B298EF" w:rsidR="00297E56" w:rsidRDefault="00297E56" w:rsidP="00297E56">
      <w:pPr>
        <w:pStyle w:val="StandardWeb"/>
      </w:pPr>
      <w:r>
        <w:t xml:space="preserve">Sehet lieben </w:t>
      </w:r>
      <w:proofErr w:type="spellStart"/>
      <w:r>
        <w:t>Hern</w:t>
      </w:r>
      <w:proofErr w:type="spellEnd"/>
      <w:r>
        <w:t xml:space="preserve"> und freunde </w:t>
      </w:r>
      <w:proofErr w:type="spellStart"/>
      <w:r>
        <w:t>dises</w:t>
      </w:r>
      <w:proofErr w:type="spellEnd"/>
      <w:r>
        <w:t xml:space="preserve"> Psalms </w:t>
      </w:r>
      <w:proofErr w:type="spellStart"/>
      <w:r>
        <w:t>gebotte</w:t>
      </w:r>
      <w:proofErr w:type="spellEnd"/>
      <w:r>
        <w:t xml:space="preserve"> mit seinen </w:t>
      </w:r>
      <w:proofErr w:type="spellStart"/>
      <w:r>
        <w:t>ursachen</w:t>
      </w:r>
      <w:proofErr w:type="spellEnd"/>
      <w:r>
        <w:t xml:space="preserve"> macht das ich mich weder meines </w:t>
      </w:r>
      <w:proofErr w:type="spellStart"/>
      <w:r>
        <w:t>feindlin</w:t>
      </w:r>
      <w:proofErr w:type="spellEnd"/>
      <w:r>
        <w:t xml:space="preserve"> </w:t>
      </w:r>
      <w:proofErr w:type="spellStart"/>
      <w:r>
        <w:t>hindernis</w:t>
      </w:r>
      <w:proofErr w:type="spellEnd"/>
      <w:r>
        <w:t xml:space="preserve"> abschrecken lasse CHRISTUM </w:t>
      </w:r>
      <w:proofErr w:type="spellStart"/>
      <w:r>
        <w:t>zubekennen</w:t>
      </w:r>
      <w:proofErr w:type="spellEnd"/>
      <w:r>
        <w:t xml:space="preserve"> </w:t>
      </w:r>
      <w:proofErr w:type="spellStart"/>
      <w:r>
        <w:t>fuer</w:t>
      </w:r>
      <w:proofErr w:type="spellEnd"/>
      <w:r>
        <w:t xml:space="preserve"> und </w:t>
      </w:r>
      <w:proofErr w:type="spellStart"/>
      <w:r>
        <w:t>fuer</w:t>
      </w:r>
      <w:proofErr w:type="spellEnd"/>
      <w:r>
        <w:t xml:space="preserve"> noch von meinen </w:t>
      </w:r>
      <w:proofErr w:type="spellStart"/>
      <w:r>
        <w:t>feindlin</w:t>
      </w:r>
      <w:proofErr w:type="spellEnd"/>
      <w:r>
        <w:t xml:space="preserve"> mich </w:t>
      </w:r>
      <w:proofErr w:type="spellStart"/>
      <w:r>
        <w:t>uberreden</w:t>
      </w:r>
      <w:proofErr w:type="spellEnd"/>
      <w:r>
        <w:t xml:space="preserve"> lasse keine </w:t>
      </w:r>
      <w:proofErr w:type="spellStart"/>
      <w:r>
        <w:t>Buecher</w:t>
      </w:r>
      <w:proofErr w:type="spellEnd"/>
      <w:r>
        <w:t xml:space="preserve"> mehr von CHRISTO zuschreiben: weil sie beide nicht wissen / das eben der geist CHRISTI so spricht / Predige das Evangelion / auch spricht </w:t>
      </w:r>
      <w:proofErr w:type="spellStart"/>
      <w:r>
        <w:t>Psal</w:t>
      </w:r>
      <w:proofErr w:type="spellEnd"/>
      <w:r>
        <w:t xml:space="preserve">. 102. Dis werde geschrieben </w:t>
      </w:r>
      <w:proofErr w:type="spellStart"/>
      <w:r>
        <w:t>auff</w:t>
      </w:r>
      <w:proofErr w:type="spellEnd"/>
      <w:r>
        <w:t xml:space="preserve"> die </w:t>
      </w:r>
      <w:proofErr w:type="spellStart"/>
      <w:r>
        <w:t>nachkomen</w:t>
      </w:r>
      <w:proofErr w:type="spellEnd"/>
      <w:r>
        <w:t xml:space="preserve">. Ewer </w:t>
      </w:r>
      <w:proofErr w:type="spellStart"/>
      <w:r>
        <w:t>weisheit</w:t>
      </w:r>
      <w:proofErr w:type="spellEnd"/>
      <w:r>
        <w:t xml:space="preserve"> und </w:t>
      </w:r>
      <w:proofErr w:type="spellStart"/>
      <w:r>
        <w:t>gonst</w:t>
      </w:r>
      <w:proofErr w:type="spellEnd"/>
      <w:r>
        <w:t xml:space="preserve"> aber gehet </w:t>
      </w:r>
      <w:proofErr w:type="spellStart"/>
      <w:r>
        <w:t>dises</w:t>
      </w:r>
      <w:proofErr w:type="spellEnd"/>
      <w:r>
        <w:t xml:space="preserve"> Psalms gebot mit seinen </w:t>
      </w:r>
      <w:proofErr w:type="spellStart"/>
      <w:r>
        <w:t>ursachen</w:t>
      </w:r>
      <w:proofErr w:type="spellEnd"/>
      <w:r>
        <w:t xml:space="preserve"> CHRISTUM </w:t>
      </w:r>
      <w:proofErr w:type="spellStart"/>
      <w:r>
        <w:t>zubekennen</w:t>
      </w:r>
      <w:proofErr w:type="spellEnd"/>
      <w:r>
        <w:t xml:space="preserve"> eben soviel an als </w:t>
      </w:r>
      <w:proofErr w:type="spellStart"/>
      <w:r>
        <w:t>ewre</w:t>
      </w:r>
      <w:proofErr w:type="spellEnd"/>
      <w:r>
        <w:t xml:space="preserve"> lieben Prediger und mich </w:t>
      </w:r>
      <w:proofErr w:type="spellStart"/>
      <w:r>
        <w:t>selbs</w:t>
      </w:r>
      <w:proofErr w:type="spellEnd"/>
      <w:r>
        <w:t xml:space="preserve">. Und thut </w:t>
      </w:r>
      <w:proofErr w:type="spellStart"/>
      <w:r>
        <w:t>ir</w:t>
      </w:r>
      <w:proofErr w:type="spellEnd"/>
      <w:r>
        <w:t xml:space="preserve"> recht / lieben </w:t>
      </w:r>
      <w:proofErr w:type="spellStart"/>
      <w:r>
        <w:t>Hern</w:t>
      </w:r>
      <w:proofErr w:type="spellEnd"/>
      <w:r>
        <w:t xml:space="preserve"> und freunde / wenn sich </w:t>
      </w:r>
      <w:proofErr w:type="spellStart"/>
      <w:r>
        <w:t>ewer</w:t>
      </w:r>
      <w:proofErr w:type="spellEnd"/>
      <w:r>
        <w:t xml:space="preserve"> </w:t>
      </w:r>
      <w:proofErr w:type="spellStart"/>
      <w:r>
        <w:t>Gottselickeit</w:t>
      </w:r>
      <w:proofErr w:type="spellEnd"/>
      <w:r>
        <w:t xml:space="preserve"> wie mich weder feinde bewegen noch freunde </w:t>
      </w:r>
      <w:proofErr w:type="spellStart"/>
      <w:r>
        <w:t>uberreden</w:t>
      </w:r>
      <w:proofErr w:type="spellEnd"/>
      <w:r>
        <w:t xml:space="preserve"> lest das Evangelion </w:t>
      </w:r>
      <w:proofErr w:type="spellStart"/>
      <w:r>
        <w:t>zuverleugnen</w:t>
      </w:r>
      <w:proofErr w:type="spellEnd"/>
      <w:r>
        <w:t xml:space="preserve">. Welches so </w:t>
      </w:r>
      <w:proofErr w:type="spellStart"/>
      <w:r>
        <w:t>trewlich</w:t>
      </w:r>
      <w:proofErr w:type="spellEnd"/>
      <w:r>
        <w:t xml:space="preserve"> von </w:t>
      </w:r>
      <w:proofErr w:type="spellStart"/>
      <w:r>
        <w:t>Lemlin</w:t>
      </w:r>
      <w:proofErr w:type="spellEnd"/>
      <w:r>
        <w:t xml:space="preserve"> und seinen </w:t>
      </w:r>
      <w:proofErr w:type="spellStart"/>
      <w:r>
        <w:t>bruedern</w:t>
      </w:r>
      <w:proofErr w:type="spellEnd"/>
      <w:r>
        <w:t xml:space="preserve"> </w:t>
      </w:r>
      <w:proofErr w:type="spellStart"/>
      <w:r>
        <w:t>gepredigen</w:t>
      </w:r>
      <w:proofErr w:type="spellEnd"/>
      <w:r>
        <w:t xml:space="preserve"> und so </w:t>
      </w:r>
      <w:proofErr w:type="spellStart"/>
      <w:r>
        <w:t>herlich</w:t>
      </w:r>
      <w:proofErr w:type="spellEnd"/>
      <w:r>
        <w:t xml:space="preserve"> vom </w:t>
      </w:r>
      <w:proofErr w:type="spellStart"/>
      <w:r>
        <w:t>Erbarn</w:t>
      </w:r>
      <w:proofErr w:type="spellEnd"/>
      <w:r>
        <w:t xml:space="preserve"> Rat und den </w:t>
      </w:r>
      <w:proofErr w:type="spellStart"/>
      <w:r>
        <w:t>buergern</w:t>
      </w:r>
      <w:proofErr w:type="spellEnd"/>
      <w:r>
        <w:t xml:space="preserve"> </w:t>
      </w:r>
      <w:proofErr w:type="spellStart"/>
      <w:r>
        <w:t>bekand</w:t>
      </w:r>
      <w:proofErr w:type="spellEnd"/>
      <w:r>
        <w:t xml:space="preserve"> wird / das ich in </w:t>
      </w:r>
      <w:proofErr w:type="spellStart"/>
      <w:r>
        <w:t>disem</w:t>
      </w:r>
      <w:proofErr w:type="spellEnd"/>
      <w:r>
        <w:t xml:space="preserve"> dritten teil </w:t>
      </w:r>
      <w:proofErr w:type="spellStart"/>
      <w:r>
        <w:t>Gottlichen</w:t>
      </w:r>
      <w:proofErr w:type="spellEnd"/>
      <w:r>
        <w:t xml:space="preserve"> </w:t>
      </w:r>
      <w:proofErr w:type="spellStart"/>
      <w:r>
        <w:t>verheissunge</w:t>
      </w:r>
      <w:proofErr w:type="spellEnd"/>
      <w:r>
        <w:t xml:space="preserve"> </w:t>
      </w:r>
      <w:proofErr w:type="spellStart"/>
      <w:r>
        <w:t>figure</w:t>
      </w:r>
      <w:proofErr w:type="spellEnd"/>
      <w:r>
        <w:t xml:space="preserve"> </w:t>
      </w:r>
      <w:proofErr w:type="spellStart"/>
      <w:r>
        <w:t>gesichte</w:t>
      </w:r>
      <w:proofErr w:type="spellEnd"/>
      <w:r>
        <w:t xml:space="preserve"> von CHRISTO und seiner Christenheit aus Mose und allen Propheten </w:t>
      </w:r>
      <w:proofErr w:type="spellStart"/>
      <w:r>
        <w:t>iren</w:t>
      </w:r>
      <w:proofErr w:type="spellEnd"/>
      <w:r>
        <w:t xml:space="preserve"> bestendigen </w:t>
      </w:r>
      <w:proofErr w:type="spellStart"/>
      <w:r>
        <w:t>glawben</w:t>
      </w:r>
      <w:proofErr w:type="spellEnd"/>
      <w:r>
        <w:t xml:space="preserve"> in aller </w:t>
      </w:r>
      <w:proofErr w:type="spellStart"/>
      <w:r>
        <w:t>welt</w:t>
      </w:r>
      <w:proofErr w:type="spellEnd"/>
      <w:r>
        <w:t xml:space="preserve"> noch einmal preisen </w:t>
      </w:r>
      <w:proofErr w:type="spellStart"/>
      <w:r>
        <w:t>must</w:t>
      </w:r>
      <w:proofErr w:type="spellEnd"/>
      <w:r>
        <w:t xml:space="preserve">. </w:t>
      </w:r>
      <w:proofErr w:type="spellStart"/>
      <w:r>
        <w:t>Wiewol</w:t>
      </w:r>
      <w:proofErr w:type="spellEnd"/>
      <w:r>
        <w:t xml:space="preserve"> ich aber gedacht mit </w:t>
      </w:r>
      <w:proofErr w:type="spellStart"/>
      <w:r>
        <w:t>diser</w:t>
      </w:r>
      <w:proofErr w:type="spellEnd"/>
      <w:r>
        <w:t xml:space="preserve"> </w:t>
      </w:r>
      <w:proofErr w:type="spellStart"/>
      <w:r>
        <w:t>Schrifft</w:t>
      </w:r>
      <w:proofErr w:type="spellEnd"/>
      <w:r>
        <w:t xml:space="preserve"> auch die alte freundschafft mit dem </w:t>
      </w:r>
      <w:proofErr w:type="spellStart"/>
      <w:r>
        <w:t>Hochgelerten</w:t>
      </w:r>
      <w:proofErr w:type="spellEnd"/>
      <w:r>
        <w:t xml:space="preserve"> </w:t>
      </w:r>
      <w:proofErr w:type="spellStart"/>
      <w:r>
        <w:t>Syndico</w:t>
      </w:r>
      <w:proofErr w:type="spellEnd"/>
      <w:r>
        <w:t xml:space="preserve"> Doctor Herman </w:t>
      </w:r>
      <w:proofErr w:type="spellStart"/>
      <w:r w:rsidRPr="00297E56">
        <w:t>KornMan</w:t>
      </w:r>
      <w:proofErr w:type="spellEnd"/>
      <w:r>
        <w:t xml:space="preserve"> </w:t>
      </w:r>
      <w:proofErr w:type="spellStart"/>
      <w:r>
        <w:t>zuernewen</w:t>
      </w:r>
      <w:proofErr w:type="spellEnd"/>
      <w:r>
        <w:t xml:space="preserve"> / und durch in als einen </w:t>
      </w:r>
      <w:proofErr w:type="spellStart"/>
      <w:r>
        <w:t>Oratorn</w:t>
      </w:r>
      <w:proofErr w:type="spellEnd"/>
      <w:r>
        <w:t xml:space="preserve"> dem </w:t>
      </w:r>
      <w:proofErr w:type="spellStart"/>
      <w:r>
        <w:t>Erbarn</w:t>
      </w:r>
      <w:proofErr w:type="spellEnd"/>
      <w:r>
        <w:t xml:space="preserve"> Rat </w:t>
      </w:r>
      <w:proofErr w:type="spellStart"/>
      <w:r>
        <w:t>grossen</w:t>
      </w:r>
      <w:proofErr w:type="spellEnd"/>
      <w:r>
        <w:t xml:space="preserve"> </w:t>
      </w:r>
      <w:proofErr w:type="spellStart"/>
      <w:r>
        <w:t>danck</w:t>
      </w:r>
      <w:proofErr w:type="spellEnd"/>
      <w:r>
        <w:t xml:space="preserve"> zusagen </w:t>
      </w:r>
      <w:proofErr w:type="spellStart"/>
      <w:r>
        <w:t>fur</w:t>
      </w:r>
      <w:proofErr w:type="spellEnd"/>
      <w:r>
        <w:t xml:space="preserve"> die liebe so er dem Evangelio Gottes erzeiget: so </w:t>
      </w:r>
      <w:proofErr w:type="spellStart"/>
      <w:r>
        <w:t>ubertraffe</w:t>
      </w:r>
      <w:proofErr w:type="spellEnd"/>
      <w:r>
        <w:t xml:space="preserve"> doch solche </w:t>
      </w:r>
      <w:proofErr w:type="spellStart"/>
      <w:r>
        <w:t>ursache</w:t>
      </w:r>
      <w:proofErr w:type="spellEnd"/>
      <w:r>
        <w:t xml:space="preserve"> zuschreiben meines </w:t>
      </w:r>
      <w:proofErr w:type="spellStart"/>
      <w:r>
        <w:t>hertzen</w:t>
      </w:r>
      <w:proofErr w:type="spellEnd"/>
      <w:r>
        <w:t xml:space="preserve"> </w:t>
      </w:r>
      <w:proofErr w:type="spellStart"/>
      <w:r>
        <w:t>unstettiger</w:t>
      </w:r>
      <w:proofErr w:type="spellEnd"/>
      <w:r>
        <w:t xml:space="preserve"> </w:t>
      </w:r>
      <w:proofErr w:type="spellStart"/>
      <w:r>
        <w:t>lust</w:t>
      </w:r>
      <w:proofErr w:type="spellEnd"/>
      <w:r>
        <w:t xml:space="preserve"> CHRISTUM </w:t>
      </w:r>
      <w:proofErr w:type="spellStart"/>
      <w:r>
        <w:t>fur</w:t>
      </w:r>
      <w:proofErr w:type="spellEnd"/>
      <w:r>
        <w:t xml:space="preserve"> aller </w:t>
      </w:r>
      <w:proofErr w:type="spellStart"/>
      <w:r>
        <w:t>welt</w:t>
      </w:r>
      <w:proofErr w:type="spellEnd"/>
      <w:r>
        <w:t xml:space="preserve"> </w:t>
      </w:r>
      <w:proofErr w:type="spellStart"/>
      <w:r>
        <w:t>zubekennen</w:t>
      </w:r>
      <w:proofErr w:type="spellEnd"/>
      <w:r>
        <w:t xml:space="preserve"> und </w:t>
      </w:r>
      <w:proofErr w:type="spellStart"/>
      <w:r>
        <w:t>iderman</w:t>
      </w:r>
      <w:proofErr w:type="spellEnd"/>
      <w:r>
        <w:t xml:space="preserve"> </w:t>
      </w:r>
      <w:proofErr w:type="spellStart"/>
      <w:r>
        <w:t>zuermanen</w:t>
      </w:r>
      <w:proofErr w:type="spellEnd"/>
      <w:r>
        <w:t xml:space="preserve"> CHRISTUM auch </w:t>
      </w:r>
      <w:proofErr w:type="spellStart"/>
      <w:r>
        <w:t>zulieben</w:t>
      </w:r>
      <w:proofErr w:type="spellEnd"/>
      <w:r>
        <w:t xml:space="preserve"> und loben / nach </w:t>
      </w:r>
      <w:proofErr w:type="spellStart"/>
      <w:r>
        <w:t>disem</w:t>
      </w:r>
      <w:proofErr w:type="spellEnd"/>
      <w:r>
        <w:t xml:space="preserve"> gebot des </w:t>
      </w:r>
      <w:proofErr w:type="spellStart"/>
      <w:r>
        <w:t>Koeniges</w:t>
      </w:r>
      <w:proofErr w:type="spellEnd"/>
      <w:r>
        <w:t xml:space="preserve"> Ps. 34. Preiset mit mir den </w:t>
      </w:r>
      <w:proofErr w:type="spellStart"/>
      <w:r>
        <w:t>Hern</w:t>
      </w:r>
      <w:proofErr w:type="spellEnd"/>
      <w:r>
        <w:t xml:space="preserve"> und last uns miteinander seinen Namen </w:t>
      </w:r>
      <w:proofErr w:type="spellStart"/>
      <w:r>
        <w:t>erhoehen</w:t>
      </w:r>
      <w:proofErr w:type="spellEnd"/>
      <w:r>
        <w:t xml:space="preserve">. Der Herr mein Gott JESUS CHRISTUS </w:t>
      </w:r>
      <w:proofErr w:type="spellStart"/>
      <w:r>
        <w:t>segene</w:t>
      </w:r>
      <w:proofErr w:type="spellEnd"/>
      <w:r>
        <w:t xml:space="preserve"> durch seinen heiligen Geist mit dem Evangelio und gemeinem </w:t>
      </w:r>
      <w:proofErr w:type="spellStart"/>
      <w:r>
        <w:t>friden</w:t>
      </w:r>
      <w:proofErr w:type="spellEnd"/>
      <w:r>
        <w:t xml:space="preserve"> die </w:t>
      </w:r>
      <w:proofErr w:type="spellStart"/>
      <w:r>
        <w:t>Stat</w:t>
      </w:r>
      <w:proofErr w:type="spellEnd"/>
      <w:r>
        <w:t xml:space="preserve"> Riga also / das ich mein </w:t>
      </w:r>
      <w:proofErr w:type="spellStart"/>
      <w:r>
        <w:t>lebenlang</w:t>
      </w:r>
      <w:proofErr w:type="spellEnd"/>
      <w:r>
        <w:t xml:space="preserve"> von des Rats Weisheit der Prediger </w:t>
      </w:r>
      <w:proofErr w:type="spellStart"/>
      <w:r>
        <w:t>Gottselickeit</w:t>
      </w:r>
      <w:proofErr w:type="spellEnd"/>
      <w:r>
        <w:t xml:space="preserve"> der </w:t>
      </w:r>
      <w:proofErr w:type="spellStart"/>
      <w:r>
        <w:t>Buerger</w:t>
      </w:r>
      <w:proofErr w:type="spellEnd"/>
      <w:r>
        <w:t xml:space="preserve"> gehorsam </w:t>
      </w:r>
      <w:proofErr w:type="spellStart"/>
      <w:r>
        <w:t>rhuemen</w:t>
      </w:r>
      <w:proofErr w:type="spellEnd"/>
      <w:r>
        <w:t xml:space="preserve"> und schreiben </w:t>
      </w:r>
      <w:proofErr w:type="spellStart"/>
      <w:r>
        <w:t>muege</w:t>
      </w:r>
      <w:proofErr w:type="spellEnd"/>
      <w:r>
        <w:t xml:space="preserve"> CHRISTO zu ehren. Geschrieben zu </w:t>
      </w:r>
      <w:proofErr w:type="spellStart"/>
      <w:r>
        <w:t>Luebeck</w:t>
      </w:r>
      <w:proofErr w:type="spellEnd"/>
      <w:r>
        <w:t xml:space="preserve"> in der </w:t>
      </w:r>
      <w:proofErr w:type="spellStart"/>
      <w:r>
        <w:t>Koenigstraten</w:t>
      </w:r>
      <w:proofErr w:type="spellEnd"/>
      <w:r>
        <w:t xml:space="preserve"> 17. </w:t>
      </w:r>
      <w:proofErr w:type="spellStart"/>
      <w:r>
        <w:t>Junij</w:t>
      </w:r>
      <w:proofErr w:type="spellEnd"/>
      <w:r>
        <w:t xml:space="preserve">. 1551. </w:t>
      </w:r>
    </w:p>
    <w:p w14:paraId="69722674" w14:textId="77777777" w:rsidR="00297E56" w:rsidRDefault="00297E56" w:rsidP="00297E56">
      <w:pPr>
        <w:pStyle w:val="berschrift2"/>
      </w:pPr>
      <w:r>
        <w:t>Von dem Heil unsers Gottes JESU CHRISTO:</w:t>
      </w:r>
    </w:p>
    <w:p w14:paraId="5B3A15BE" w14:textId="77777777" w:rsidR="00297E56" w:rsidRDefault="00297E56" w:rsidP="00297E56">
      <w:pPr>
        <w:pStyle w:val="StandardWeb"/>
      </w:pPr>
      <w:r>
        <w:rPr>
          <w:rStyle w:val="Fett"/>
          <w:rFonts w:eastAsiaTheme="majorEastAsia"/>
        </w:rPr>
        <w:t>Der XCVIII Psalm.</w:t>
      </w:r>
      <w:r>
        <w:t xml:space="preserve"> </w:t>
      </w:r>
    </w:p>
    <w:p w14:paraId="5E60FF8D" w14:textId="77777777" w:rsidR="00297E56" w:rsidRDefault="00297E56" w:rsidP="00297E56">
      <w:pPr>
        <w:pStyle w:val="StandardWeb"/>
      </w:pPr>
      <w:proofErr w:type="spellStart"/>
      <w:r>
        <w:t>Diser</w:t>
      </w:r>
      <w:proofErr w:type="spellEnd"/>
      <w:r>
        <w:t xml:space="preserve"> Psalm ist eine schone </w:t>
      </w:r>
      <w:proofErr w:type="spellStart"/>
      <w:r>
        <w:t>weissagunge</w:t>
      </w:r>
      <w:proofErr w:type="spellEnd"/>
      <w:r>
        <w:t xml:space="preserve"> von CHRISTO: welche das Alt Testament </w:t>
      </w:r>
      <w:proofErr w:type="spellStart"/>
      <w:r>
        <w:t>auff</w:t>
      </w:r>
      <w:proofErr w:type="spellEnd"/>
      <w:r>
        <w:t xml:space="preserve"> hebet und das </w:t>
      </w:r>
      <w:proofErr w:type="spellStart"/>
      <w:r>
        <w:t>Newe</w:t>
      </w:r>
      <w:proofErr w:type="spellEnd"/>
      <w:r>
        <w:t xml:space="preserve"> </w:t>
      </w:r>
      <w:proofErr w:type="spellStart"/>
      <w:r>
        <w:t>stifftet</w:t>
      </w:r>
      <w:proofErr w:type="spellEnd"/>
      <w:r>
        <w:t xml:space="preserve"> / </w:t>
      </w:r>
      <w:proofErr w:type="spellStart"/>
      <w:r>
        <w:t>nemlich</w:t>
      </w:r>
      <w:proofErr w:type="spellEnd"/>
      <w:r>
        <w:t xml:space="preserve"> das Evangelische </w:t>
      </w:r>
      <w:proofErr w:type="spellStart"/>
      <w:r>
        <w:t>Predigampt</w:t>
      </w:r>
      <w:proofErr w:type="spellEnd"/>
      <w:r>
        <w:t xml:space="preserve">: und </w:t>
      </w:r>
      <w:proofErr w:type="spellStart"/>
      <w:r>
        <w:t>gepeut</w:t>
      </w:r>
      <w:proofErr w:type="spellEnd"/>
      <w:r>
        <w:t xml:space="preserve"> das CHRISTUS als ein Heiland den </w:t>
      </w:r>
      <w:proofErr w:type="spellStart"/>
      <w:r>
        <w:t>glewbigen</w:t>
      </w:r>
      <w:proofErr w:type="spellEnd"/>
      <w:r>
        <w:t xml:space="preserve"> / und als ein Richter der </w:t>
      </w:r>
      <w:proofErr w:type="spellStart"/>
      <w:r>
        <w:t>unglewbigen</w:t>
      </w:r>
      <w:proofErr w:type="spellEnd"/>
      <w:r>
        <w:t xml:space="preserve"> / von und in aller </w:t>
      </w:r>
      <w:proofErr w:type="spellStart"/>
      <w:r>
        <w:t>welt</w:t>
      </w:r>
      <w:proofErr w:type="spellEnd"/>
      <w:r>
        <w:t xml:space="preserve"> </w:t>
      </w:r>
      <w:proofErr w:type="spellStart"/>
      <w:r>
        <w:t>geprediget</w:t>
      </w:r>
      <w:proofErr w:type="spellEnd"/>
      <w:r>
        <w:t xml:space="preserve"> werden sol. </w:t>
      </w:r>
    </w:p>
    <w:p w14:paraId="4A38A2C8" w14:textId="77777777" w:rsidR="00297E56" w:rsidRDefault="00297E56" w:rsidP="00297E56">
      <w:pPr>
        <w:pStyle w:val="StandardWeb"/>
      </w:pPr>
      <w:r>
        <w:t xml:space="preserve">So last uns den Evangelischen Psalm (nach des </w:t>
      </w:r>
      <w:proofErr w:type="spellStart"/>
      <w:r>
        <w:t>Hern</w:t>
      </w:r>
      <w:proofErr w:type="spellEnd"/>
      <w:r>
        <w:t xml:space="preserve"> predigt / Wer </w:t>
      </w:r>
      <w:proofErr w:type="spellStart"/>
      <w:r>
        <w:t>glewbet</w:t>
      </w:r>
      <w:proofErr w:type="spellEnd"/>
      <w:r>
        <w:t xml:space="preserve"> der wird selig werden / wer nicht </w:t>
      </w:r>
      <w:proofErr w:type="spellStart"/>
      <w:r>
        <w:t>glewbet</w:t>
      </w:r>
      <w:proofErr w:type="spellEnd"/>
      <w:r>
        <w:t xml:space="preserve"> der wird </w:t>
      </w:r>
      <w:proofErr w:type="spellStart"/>
      <w:r>
        <w:t>verdampt</w:t>
      </w:r>
      <w:proofErr w:type="spellEnd"/>
      <w:r>
        <w:t xml:space="preserve"> werden) in zweie </w:t>
      </w:r>
      <w:proofErr w:type="spellStart"/>
      <w:r>
        <w:t>Stuecke</w:t>
      </w:r>
      <w:proofErr w:type="spellEnd"/>
      <w:r>
        <w:t xml:space="preserve"> teilen / und </w:t>
      </w:r>
      <w:proofErr w:type="spellStart"/>
      <w:r>
        <w:t>erzelen</w:t>
      </w:r>
      <w:proofErr w:type="spellEnd"/>
      <w:r>
        <w:t xml:space="preserve">. </w:t>
      </w:r>
    </w:p>
    <w:p w14:paraId="79C9B555" w14:textId="77777777" w:rsidR="00297E56" w:rsidRDefault="00297E56" w:rsidP="00297E56">
      <w:pPr>
        <w:pStyle w:val="StandardWeb"/>
      </w:pPr>
      <w:r>
        <w:t xml:space="preserve">Im </w:t>
      </w:r>
      <w:r>
        <w:rPr>
          <w:rStyle w:val="Fett"/>
          <w:rFonts w:eastAsiaTheme="majorEastAsia"/>
        </w:rPr>
        <w:t>Ersten</w:t>
      </w:r>
      <w:r>
        <w:t xml:space="preserve"> / Wie Gott </w:t>
      </w:r>
      <w:proofErr w:type="spellStart"/>
      <w:r>
        <w:t>gepeut</w:t>
      </w:r>
      <w:proofErr w:type="spellEnd"/>
      <w:r>
        <w:t xml:space="preserve"> das Evangelion CHRISTI </w:t>
      </w:r>
      <w:proofErr w:type="spellStart"/>
      <w:r>
        <w:t>zupredigen</w:t>
      </w:r>
      <w:proofErr w:type="spellEnd"/>
      <w:r>
        <w:t xml:space="preserve">: Wie Gott das Evangelion CHRISTI </w:t>
      </w:r>
      <w:proofErr w:type="spellStart"/>
      <w:r>
        <w:t>zuprediget</w:t>
      </w:r>
      <w:proofErr w:type="spellEnd"/>
      <w:r>
        <w:t xml:space="preserve"> </w:t>
      </w:r>
      <w:proofErr w:type="spellStart"/>
      <w:r>
        <w:t>gepeut</w:t>
      </w:r>
      <w:proofErr w:type="spellEnd"/>
      <w:r>
        <w:t xml:space="preserve"> </w:t>
      </w:r>
      <w:proofErr w:type="spellStart"/>
      <w:r>
        <w:t>umb</w:t>
      </w:r>
      <w:proofErr w:type="spellEnd"/>
      <w:r>
        <w:t xml:space="preserve"> dreier </w:t>
      </w:r>
      <w:proofErr w:type="spellStart"/>
      <w:r>
        <w:t>ursache</w:t>
      </w:r>
      <w:proofErr w:type="spellEnd"/>
      <w:r>
        <w:t xml:space="preserve"> willen. </w:t>
      </w:r>
    </w:p>
    <w:p w14:paraId="4A3E868C" w14:textId="77777777" w:rsidR="00297E56" w:rsidRDefault="00297E56" w:rsidP="00297E56">
      <w:pPr>
        <w:pStyle w:val="StandardWeb"/>
      </w:pPr>
      <w:r>
        <w:t xml:space="preserve">Im </w:t>
      </w:r>
      <w:r>
        <w:rPr>
          <w:rStyle w:val="Fett"/>
          <w:rFonts w:eastAsiaTheme="majorEastAsia"/>
        </w:rPr>
        <w:t>Andern</w:t>
      </w:r>
      <w:r>
        <w:t xml:space="preserve"> / Wie / womit / wem / wie / </w:t>
      </w:r>
      <w:proofErr w:type="spellStart"/>
      <w:r>
        <w:t>warumb</w:t>
      </w:r>
      <w:proofErr w:type="spellEnd"/>
      <w:r>
        <w:t xml:space="preserve"> / Gott </w:t>
      </w:r>
      <w:proofErr w:type="spellStart"/>
      <w:r>
        <w:t>gepeut</w:t>
      </w:r>
      <w:proofErr w:type="spellEnd"/>
      <w:r>
        <w:t xml:space="preserve"> CHRISTUM getrost </w:t>
      </w:r>
      <w:proofErr w:type="spellStart"/>
      <w:r>
        <w:t>zupredigen</w:t>
      </w:r>
      <w:proofErr w:type="spellEnd"/>
      <w:r>
        <w:t xml:space="preserve">. </w:t>
      </w:r>
    </w:p>
    <w:p w14:paraId="5BBC8EB0" w14:textId="77777777" w:rsidR="00297E56" w:rsidRDefault="00297E56" w:rsidP="00297E56">
      <w:pPr>
        <w:pStyle w:val="StandardWeb"/>
      </w:pPr>
      <w:r>
        <w:rPr>
          <w:rStyle w:val="Fett"/>
          <w:rFonts w:eastAsiaTheme="majorEastAsia"/>
        </w:rPr>
        <w:t xml:space="preserve">Singet dem </w:t>
      </w:r>
      <w:proofErr w:type="spellStart"/>
      <w:r>
        <w:rPr>
          <w:rStyle w:val="Fett"/>
          <w:rFonts w:eastAsiaTheme="majorEastAsia"/>
        </w:rPr>
        <w:t>Hern</w:t>
      </w:r>
      <w:proofErr w:type="spellEnd"/>
      <w:r>
        <w:rPr>
          <w:rStyle w:val="Fett"/>
          <w:rFonts w:eastAsiaTheme="majorEastAsia"/>
        </w:rPr>
        <w:t xml:space="preserve"> ein </w:t>
      </w:r>
      <w:proofErr w:type="spellStart"/>
      <w:r>
        <w:rPr>
          <w:rStyle w:val="Fett"/>
          <w:rFonts w:eastAsiaTheme="majorEastAsia"/>
        </w:rPr>
        <w:t>Newes</w:t>
      </w:r>
      <w:proofErr w:type="spellEnd"/>
      <w:r>
        <w:rPr>
          <w:rStyle w:val="Fett"/>
          <w:rFonts w:eastAsiaTheme="majorEastAsia"/>
        </w:rPr>
        <w:t xml:space="preserve"> Lied: denn er thut wunder.</w:t>
      </w:r>
      <w:r>
        <w:rPr>
          <w:b/>
          <w:bCs/>
        </w:rPr>
        <w:br/>
      </w:r>
      <w:r>
        <w:rPr>
          <w:rStyle w:val="Fett"/>
          <w:rFonts w:eastAsiaTheme="majorEastAsia"/>
        </w:rPr>
        <w:t>Er sieget mit seiner rechten und mit seinem Heiligen Arm.</w:t>
      </w:r>
      <w:r>
        <w:rPr>
          <w:b/>
          <w:bCs/>
        </w:rPr>
        <w:br/>
      </w:r>
      <w:r>
        <w:rPr>
          <w:rStyle w:val="Fett"/>
          <w:rFonts w:eastAsiaTheme="majorEastAsia"/>
        </w:rPr>
        <w:t xml:space="preserve">Der Herr lest sein Heil </w:t>
      </w:r>
      <w:proofErr w:type="spellStart"/>
      <w:r>
        <w:rPr>
          <w:rStyle w:val="Fett"/>
          <w:rFonts w:eastAsiaTheme="majorEastAsia"/>
        </w:rPr>
        <w:t>verkuendigen</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den </w:t>
      </w:r>
      <w:proofErr w:type="spellStart"/>
      <w:r>
        <w:rPr>
          <w:rStyle w:val="Fett"/>
          <w:rFonts w:eastAsiaTheme="majorEastAsia"/>
        </w:rPr>
        <w:t>Voelckern</w:t>
      </w:r>
      <w:proofErr w:type="spellEnd"/>
      <w:r>
        <w:rPr>
          <w:rStyle w:val="Fett"/>
          <w:rFonts w:eastAsiaTheme="majorEastAsia"/>
        </w:rPr>
        <w:t xml:space="preserve"> lest er seine </w:t>
      </w:r>
      <w:proofErr w:type="spellStart"/>
      <w:r>
        <w:rPr>
          <w:rStyle w:val="Fett"/>
          <w:rFonts w:eastAsiaTheme="majorEastAsia"/>
        </w:rPr>
        <w:t>gerechtickeit</w:t>
      </w:r>
      <w:proofErr w:type="spellEnd"/>
      <w:r>
        <w:rPr>
          <w:rStyle w:val="Fett"/>
          <w:rFonts w:eastAsiaTheme="majorEastAsia"/>
        </w:rPr>
        <w:t xml:space="preserve"> offenbaren.</w:t>
      </w:r>
      <w:r>
        <w:rPr>
          <w:b/>
          <w:bCs/>
        </w:rPr>
        <w:br/>
      </w:r>
      <w:r>
        <w:rPr>
          <w:rStyle w:val="Fett"/>
          <w:rFonts w:eastAsiaTheme="majorEastAsia"/>
        </w:rPr>
        <w:t xml:space="preserve">Er </w:t>
      </w:r>
      <w:proofErr w:type="spellStart"/>
      <w:r>
        <w:rPr>
          <w:rStyle w:val="Fett"/>
          <w:rFonts w:eastAsiaTheme="majorEastAsia"/>
        </w:rPr>
        <w:t>gedenckt</w:t>
      </w:r>
      <w:proofErr w:type="spellEnd"/>
      <w:r>
        <w:rPr>
          <w:rStyle w:val="Fett"/>
          <w:rFonts w:eastAsiaTheme="majorEastAsia"/>
        </w:rPr>
        <w:t xml:space="preserve"> an seine </w:t>
      </w:r>
      <w:proofErr w:type="spellStart"/>
      <w:r>
        <w:rPr>
          <w:rStyle w:val="Fett"/>
          <w:rFonts w:eastAsiaTheme="majorEastAsia"/>
        </w:rPr>
        <w:t>gnad</w:t>
      </w:r>
      <w:proofErr w:type="spellEnd"/>
      <w:r>
        <w:rPr>
          <w:rStyle w:val="Fett"/>
          <w:rFonts w:eastAsiaTheme="majorEastAsia"/>
        </w:rPr>
        <w:t xml:space="preserve"> und </w:t>
      </w:r>
      <w:proofErr w:type="spellStart"/>
      <w:r>
        <w:rPr>
          <w:rStyle w:val="Fett"/>
          <w:rFonts w:eastAsiaTheme="majorEastAsia"/>
        </w:rPr>
        <w:t>warheit</w:t>
      </w:r>
      <w:proofErr w:type="spellEnd"/>
      <w:r>
        <w:rPr>
          <w:rStyle w:val="Fett"/>
          <w:rFonts w:eastAsiaTheme="majorEastAsia"/>
        </w:rPr>
        <w:t xml:space="preserve"> / dem Haus Israel ALLER WELT ENDE SEHEN DAS HEIL GOTTES.</w:t>
      </w:r>
      <w:r>
        <w:t xml:space="preserve"> </w:t>
      </w:r>
    </w:p>
    <w:p w14:paraId="6BBACA01" w14:textId="77777777" w:rsidR="00297E56" w:rsidRDefault="00297E56" w:rsidP="00297E56">
      <w:pPr>
        <w:pStyle w:val="StandardWeb"/>
      </w:pPr>
      <w:r>
        <w:t xml:space="preserve">In </w:t>
      </w:r>
      <w:proofErr w:type="spellStart"/>
      <w:r>
        <w:t>disem</w:t>
      </w:r>
      <w:proofErr w:type="spellEnd"/>
      <w:r>
        <w:t xml:space="preserve"> Ersten Teil last uns </w:t>
      </w:r>
      <w:proofErr w:type="spellStart"/>
      <w:r>
        <w:t>hoeren</w:t>
      </w:r>
      <w:proofErr w:type="spellEnd"/>
      <w:r>
        <w:t xml:space="preserve"> </w:t>
      </w:r>
    </w:p>
    <w:p w14:paraId="77E480EB" w14:textId="77777777" w:rsidR="00297E56" w:rsidRDefault="00297E56" w:rsidP="00297E56">
      <w:pPr>
        <w:pStyle w:val="berschrift3"/>
      </w:pPr>
      <w:r>
        <w:t xml:space="preserve">Wie Gott </w:t>
      </w:r>
      <w:proofErr w:type="spellStart"/>
      <w:r>
        <w:t>gepeut</w:t>
      </w:r>
      <w:proofErr w:type="spellEnd"/>
      <w:r>
        <w:t xml:space="preserve"> das Evangelion CHRISTI </w:t>
      </w:r>
      <w:proofErr w:type="spellStart"/>
      <w:r>
        <w:t>zupredigen</w:t>
      </w:r>
      <w:proofErr w:type="spellEnd"/>
      <w:r>
        <w:t>.</w:t>
      </w:r>
    </w:p>
    <w:p w14:paraId="1432C19E" w14:textId="77777777" w:rsidR="00297E56" w:rsidRDefault="00297E56" w:rsidP="00297E56">
      <w:pPr>
        <w:pStyle w:val="StandardWeb"/>
      </w:pPr>
      <w:r>
        <w:t xml:space="preserve">Singen ein </w:t>
      </w:r>
      <w:proofErr w:type="spellStart"/>
      <w:r>
        <w:t>Newes</w:t>
      </w:r>
      <w:proofErr w:type="spellEnd"/>
      <w:r>
        <w:t xml:space="preserve"> Lied / </w:t>
      </w:r>
      <w:proofErr w:type="spellStart"/>
      <w:r>
        <w:t>heist</w:t>
      </w:r>
      <w:proofErr w:type="spellEnd"/>
      <w:r>
        <w:t xml:space="preserve"> predigen das Evangelion von CHRISTO: welches </w:t>
      </w:r>
      <w:proofErr w:type="spellStart"/>
      <w:r>
        <w:t>darumb</w:t>
      </w:r>
      <w:proofErr w:type="spellEnd"/>
      <w:r>
        <w:t xml:space="preserve"> ein </w:t>
      </w:r>
      <w:proofErr w:type="spellStart"/>
      <w:r>
        <w:t>newes</w:t>
      </w:r>
      <w:proofErr w:type="spellEnd"/>
      <w:r>
        <w:t xml:space="preserve"> Lied </w:t>
      </w:r>
      <w:proofErr w:type="spellStart"/>
      <w:r>
        <w:t>genennet</w:t>
      </w:r>
      <w:proofErr w:type="spellEnd"/>
      <w:r>
        <w:t xml:space="preserve"> wird / das es nicht erschreckt wie das Gesetz spricht Deut. 20. Verflucht ist wer nicht thut alles das im Gesetz geschrieben stehet / Sondern </w:t>
      </w:r>
      <w:proofErr w:type="spellStart"/>
      <w:r>
        <w:t>erfrewet</w:t>
      </w:r>
      <w:proofErr w:type="spellEnd"/>
      <w:r>
        <w:t xml:space="preserve"> wie das Evangelion CHRISTI Jo. 3. Wer dem </w:t>
      </w:r>
      <w:proofErr w:type="spellStart"/>
      <w:r>
        <w:t>Sone</w:t>
      </w:r>
      <w:proofErr w:type="spellEnd"/>
      <w:r>
        <w:t xml:space="preserve"> </w:t>
      </w:r>
      <w:proofErr w:type="spellStart"/>
      <w:r>
        <w:t>glewbet</w:t>
      </w:r>
      <w:proofErr w:type="spellEnd"/>
      <w:r>
        <w:t xml:space="preserve"> der wird nicht gerichtet. Dem </w:t>
      </w:r>
      <w:proofErr w:type="spellStart"/>
      <w:r>
        <w:t>Hern</w:t>
      </w:r>
      <w:proofErr w:type="spellEnd"/>
      <w:r>
        <w:t xml:space="preserve"> aber singen / ist soviel gesagt / als </w:t>
      </w:r>
      <w:proofErr w:type="spellStart"/>
      <w:r>
        <w:t>Psal</w:t>
      </w:r>
      <w:proofErr w:type="spellEnd"/>
      <w:r>
        <w:t xml:space="preserve">. 118. </w:t>
      </w:r>
      <w:proofErr w:type="spellStart"/>
      <w:r>
        <w:t>Dancket</w:t>
      </w:r>
      <w:proofErr w:type="spellEnd"/>
      <w:r>
        <w:t xml:space="preserve"> dem </w:t>
      </w:r>
      <w:proofErr w:type="spellStart"/>
      <w:r>
        <w:t>Hern</w:t>
      </w:r>
      <w:proofErr w:type="spellEnd"/>
      <w:r>
        <w:t xml:space="preserve"> das er so </w:t>
      </w:r>
      <w:proofErr w:type="spellStart"/>
      <w:r>
        <w:t>freuendlich</w:t>
      </w:r>
      <w:proofErr w:type="spellEnd"/>
      <w:r>
        <w:t xml:space="preserve"> ist und seine </w:t>
      </w:r>
      <w:proofErr w:type="spellStart"/>
      <w:r>
        <w:t>guete</w:t>
      </w:r>
      <w:proofErr w:type="spellEnd"/>
      <w:r>
        <w:t xml:space="preserve"> ewiglich </w:t>
      </w:r>
      <w:proofErr w:type="spellStart"/>
      <w:r>
        <w:t>weret</w:t>
      </w:r>
      <w:proofErr w:type="spellEnd"/>
      <w:r>
        <w:t xml:space="preserve">. So will er mit </w:t>
      </w:r>
      <w:proofErr w:type="spellStart"/>
      <w:r>
        <w:t>disem</w:t>
      </w:r>
      <w:proofErr w:type="spellEnd"/>
      <w:r>
        <w:t xml:space="preserve"> </w:t>
      </w:r>
      <w:proofErr w:type="spellStart"/>
      <w:r>
        <w:t>gebotte</w:t>
      </w:r>
      <w:proofErr w:type="spellEnd"/>
      <w:r>
        <w:t xml:space="preserve"> (singet dem </w:t>
      </w:r>
      <w:proofErr w:type="spellStart"/>
      <w:r>
        <w:t>Hern</w:t>
      </w:r>
      <w:proofErr w:type="spellEnd"/>
      <w:r>
        <w:t xml:space="preserve"> ein </w:t>
      </w:r>
      <w:proofErr w:type="spellStart"/>
      <w:r>
        <w:t>Newes</w:t>
      </w:r>
      <w:proofErr w:type="spellEnd"/>
      <w:r>
        <w:t xml:space="preserve"> Lied) nicht alleine weissagen und gebieten das man im </w:t>
      </w:r>
      <w:proofErr w:type="spellStart"/>
      <w:r>
        <w:t>Newen</w:t>
      </w:r>
      <w:proofErr w:type="spellEnd"/>
      <w:r>
        <w:t xml:space="preserve"> Testament das Evangelion Gottes von CHRISTO predigen werde mit allen </w:t>
      </w:r>
      <w:proofErr w:type="spellStart"/>
      <w:r>
        <w:t>freuden</w:t>
      </w:r>
      <w:proofErr w:type="spellEnd"/>
      <w:r>
        <w:t xml:space="preserve"> und solle / sondern auch damit das Alte gar </w:t>
      </w:r>
      <w:proofErr w:type="spellStart"/>
      <w:r>
        <w:t>auffgehoben</w:t>
      </w:r>
      <w:proofErr w:type="spellEnd"/>
      <w:r>
        <w:t xml:space="preserve"> und das </w:t>
      </w:r>
      <w:proofErr w:type="spellStart"/>
      <w:r>
        <w:t>Newe</w:t>
      </w:r>
      <w:proofErr w:type="spellEnd"/>
      <w:r>
        <w:t xml:space="preserve"> </w:t>
      </w:r>
      <w:proofErr w:type="spellStart"/>
      <w:r>
        <w:t>gestifftet</w:t>
      </w:r>
      <w:proofErr w:type="spellEnd"/>
      <w:r>
        <w:t xml:space="preserve"> haben: nach </w:t>
      </w:r>
      <w:proofErr w:type="spellStart"/>
      <w:r>
        <w:t>diser</w:t>
      </w:r>
      <w:proofErr w:type="spellEnd"/>
      <w:r>
        <w:t xml:space="preserve"> </w:t>
      </w:r>
      <w:proofErr w:type="spellStart"/>
      <w:r>
        <w:t>verheissunge</w:t>
      </w:r>
      <w:proofErr w:type="spellEnd"/>
      <w:r>
        <w:t xml:space="preserve"> Gottes </w:t>
      </w:r>
      <w:proofErr w:type="spellStart"/>
      <w:r>
        <w:t>Jere</w:t>
      </w:r>
      <w:proofErr w:type="spellEnd"/>
      <w:r>
        <w:t xml:space="preserve"> 31. Ich </w:t>
      </w:r>
      <w:proofErr w:type="spellStart"/>
      <w:r>
        <w:t>wil</w:t>
      </w:r>
      <w:proofErr w:type="spellEnd"/>
      <w:r>
        <w:t xml:space="preserve"> einen </w:t>
      </w:r>
      <w:proofErr w:type="spellStart"/>
      <w:r>
        <w:t>Newen</w:t>
      </w:r>
      <w:proofErr w:type="spellEnd"/>
      <w:r>
        <w:t xml:space="preserve"> Bund mit euch machen nicht wie ich mit </w:t>
      </w:r>
      <w:proofErr w:type="spellStart"/>
      <w:r>
        <w:t>ewren</w:t>
      </w:r>
      <w:proofErr w:type="spellEnd"/>
      <w:r>
        <w:t xml:space="preserve"> </w:t>
      </w:r>
      <w:proofErr w:type="spellStart"/>
      <w:r>
        <w:t>Vetern</w:t>
      </w:r>
      <w:proofErr w:type="spellEnd"/>
      <w:r>
        <w:t xml:space="preserve"> machet da ich sie aus </w:t>
      </w:r>
      <w:proofErr w:type="spellStart"/>
      <w:r>
        <w:t>Aegypten</w:t>
      </w:r>
      <w:proofErr w:type="spellEnd"/>
      <w:r>
        <w:t xml:space="preserve"> </w:t>
      </w:r>
      <w:proofErr w:type="spellStart"/>
      <w:r>
        <w:t>fuerete</w:t>
      </w:r>
      <w:proofErr w:type="spellEnd"/>
      <w:r>
        <w:t xml:space="preserve">. Nu </w:t>
      </w:r>
    </w:p>
    <w:p w14:paraId="7A3A82D1" w14:textId="77777777" w:rsidR="00297E56" w:rsidRDefault="00297E56" w:rsidP="00297E56">
      <w:pPr>
        <w:pStyle w:val="StandardWeb"/>
      </w:pPr>
      <w:r>
        <w:rPr>
          <w:rStyle w:val="Fett"/>
          <w:rFonts w:eastAsiaTheme="majorEastAsia"/>
        </w:rPr>
        <w:t xml:space="preserve">Wie Gott das Evangelion Christi </w:t>
      </w:r>
      <w:proofErr w:type="spellStart"/>
      <w:r>
        <w:rPr>
          <w:rStyle w:val="Fett"/>
          <w:rFonts w:eastAsiaTheme="majorEastAsia"/>
        </w:rPr>
        <w:t>gepeut</w:t>
      </w:r>
      <w:proofErr w:type="spellEnd"/>
      <w:r>
        <w:rPr>
          <w:rStyle w:val="Fett"/>
          <w:rFonts w:eastAsiaTheme="majorEastAsia"/>
        </w:rPr>
        <w:t xml:space="preserve"> </w:t>
      </w:r>
      <w:proofErr w:type="spellStart"/>
      <w:r>
        <w:rPr>
          <w:rStyle w:val="Fett"/>
          <w:rFonts w:eastAsiaTheme="majorEastAsia"/>
        </w:rPr>
        <w:t>zupredigen</w:t>
      </w:r>
      <w:proofErr w:type="spellEnd"/>
      <w:r>
        <w:rPr>
          <w:rStyle w:val="Fett"/>
          <w:rFonts w:eastAsiaTheme="majorEastAsia"/>
        </w:rPr>
        <w:t xml:space="preserve"> </w:t>
      </w:r>
      <w:proofErr w:type="spellStart"/>
      <w:r>
        <w:rPr>
          <w:rStyle w:val="Fett"/>
          <w:rFonts w:eastAsiaTheme="majorEastAsia"/>
        </w:rPr>
        <w:t>umb</w:t>
      </w:r>
      <w:proofErr w:type="spellEnd"/>
      <w:r>
        <w:rPr>
          <w:rStyle w:val="Fett"/>
          <w:rFonts w:eastAsiaTheme="majorEastAsia"/>
        </w:rPr>
        <w:t xml:space="preserve"> dreier </w:t>
      </w:r>
      <w:proofErr w:type="spellStart"/>
      <w:r>
        <w:rPr>
          <w:rStyle w:val="Fett"/>
          <w:rFonts w:eastAsiaTheme="majorEastAsia"/>
        </w:rPr>
        <w:t>ursache</w:t>
      </w:r>
      <w:proofErr w:type="spellEnd"/>
      <w:r>
        <w:rPr>
          <w:rStyle w:val="Fett"/>
          <w:rFonts w:eastAsiaTheme="majorEastAsia"/>
        </w:rPr>
        <w:t xml:space="preserve"> willen.</w:t>
      </w:r>
      <w:r>
        <w:t xml:space="preserve"> </w:t>
      </w:r>
    </w:p>
    <w:p w14:paraId="31B98383" w14:textId="77777777" w:rsidR="00297E56" w:rsidRDefault="00297E56" w:rsidP="00297E56">
      <w:pPr>
        <w:pStyle w:val="StandardWeb"/>
      </w:pPr>
      <w:r>
        <w:t xml:space="preserve">Durch wundere / verstehe alles das der Wunderbar (so nennet Esa. 9. CHRISTUM) redet und thut. Welches sind aber die wunder: Oder dreie </w:t>
      </w:r>
      <w:proofErr w:type="spellStart"/>
      <w:r>
        <w:t>ursache</w:t>
      </w:r>
      <w:proofErr w:type="spellEnd"/>
      <w:r>
        <w:t xml:space="preserve"> </w:t>
      </w:r>
      <w:proofErr w:type="spellStart"/>
      <w:r>
        <w:t>zupredigen</w:t>
      </w:r>
      <w:proofErr w:type="spellEnd"/>
      <w:r>
        <w:t xml:space="preserve">: </w:t>
      </w:r>
    </w:p>
    <w:p w14:paraId="34F70E89" w14:textId="77777777" w:rsidR="00297E56" w:rsidRDefault="00297E56" w:rsidP="00297E56">
      <w:pPr>
        <w:pStyle w:val="StandardWeb"/>
      </w:pPr>
      <w:r>
        <w:t xml:space="preserve">zum Ersten spricht er </w:t>
      </w:r>
    </w:p>
    <w:p w14:paraId="04F55E5D" w14:textId="77777777" w:rsidR="00297E56" w:rsidRDefault="00297E56" w:rsidP="00297E56">
      <w:pPr>
        <w:pStyle w:val="berschrift4"/>
      </w:pPr>
      <w:r>
        <w:t>Er sieget mit seiner rechten und mit seinem Heiligen Arm.</w:t>
      </w:r>
    </w:p>
    <w:p w14:paraId="5431B8ED" w14:textId="77777777" w:rsidR="00297E56" w:rsidRDefault="00297E56" w:rsidP="00297E56">
      <w:pPr>
        <w:pStyle w:val="StandardWeb"/>
      </w:pPr>
      <w:r>
        <w:t xml:space="preserve">Wil haben das man Gott in der predigt </w:t>
      </w:r>
      <w:proofErr w:type="spellStart"/>
      <w:r>
        <w:t>dafuer</w:t>
      </w:r>
      <w:proofErr w:type="spellEnd"/>
      <w:r>
        <w:t xml:space="preserve"> </w:t>
      </w:r>
      <w:proofErr w:type="spellStart"/>
      <w:r>
        <w:t>dancken</w:t>
      </w:r>
      <w:proofErr w:type="spellEnd"/>
      <w:r>
        <w:t xml:space="preserve"> und loben </w:t>
      </w:r>
      <w:proofErr w:type="spellStart"/>
      <w:r>
        <w:t>sol</w:t>
      </w:r>
      <w:proofErr w:type="spellEnd"/>
      <w:r>
        <w:t xml:space="preserve"> das er CHRISTUM durch sein </w:t>
      </w:r>
      <w:proofErr w:type="spellStart"/>
      <w:r>
        <w:t>Aufferstehung</w:t>
      </w:r>
      <w:proofErr w:type="spellEnd"/>
      <w:r>
        <w:t xml:space="preserve"> </w:t>
      </w:r>
      <w:proofErr w:type="spellStart"/>
      <w:r>
        <w:t>uberwinden</w:t>
      </w:r>
      <w:proofErr w:type="spellEnd"/>
      <w:r>
        <w:t xml:space="preserve"> hat lassen Welt </w:t>
      </w:r>
      <w:proofErr w:type="spellStart"/>
      <w:r>
        <w:t>Teueffel</w:t>
      </w:r>
      <w:proofErr w:type="spellEnd"/>
      <w:r>
        <w:t xml:space="preserve"> Tod Helle: gerade wie Petrus Ac. 2. spricht / Es war </w:t>
      </w:r>
      <w:proofErr w:type="spellStart"/>
      <w:r>
        <w:t>unmueglich</w:t>
      </w:r>
      <w:proofErr w:type="spellEnd"/>
      <w:r>
        <w:t xml:space="preserve"> das CHRISTUS vom Tod gehalten </w:t>
      </w:r>
      <w:proofErr w:type="spellStart"/>
      <w:r>
        <w:t>solt</w:t>
      </w:r>
      <w:proofErr w:type="spellEnd"/>
      <w:r>
        <w:t xml:space="preserve"> werden / denn es stehet geschrieben / Du wirst meine </w:t>
      </w:r>
      <w:proofErr w:type="spellStart"/>
      <w:r>
        <w:t>Sele</w:t>
      </w:r>
      <w:proofErr w:type="spellEnd"/>
      <w:r>
        <w:t xml:space="preserve"> nicht in der Helle lassen und nicht zugeben das dein heilig verwese. </w:t>
      </w:r>
    </w:p>
    <w:p w14:paraId="12903D35" w14:textId="77777777" w:rsidR="00297E56" w:rsidRDefault="00297E56" w:rsidP="00297E56">
      <w:pPr>
        <w:pStyle w:val="StandardWeb"/>
      </w:pPr>
      <w:r>
        <w:t xml:space="preserve">Das aber solcher sieg CHRISTI in der </w:t>
      </w:r>
      <w:proofErr w:type="spellStart"/>
      <w:r>
        <w:t>auffart</w:t>
      </w:r>
      <w:proofErr w:type="spellEnd"/>
      <w:r>
        <w:t xml:space="preserve"> gen </w:t>
      </w:r>
      <w:proofErr w:type="spellStart"/>
      <w:r>
        <w:t>Himel</w:t>
      </w:r>
      <w:proofErr w:type="spellEnd"/>
      <w:r>
        <w:t xml:space="preserve"> vollendet unser eigen </w:t>
      </w:r>
      <w:proofErr w:type="spellStart"/>
      <w:r>
        <w:t>seie</w:t>
      </w:r>
      <w:proofErr w:type="spellEnd"/>
      <w:r>
        <w:t xml:space="preserve"> / </w:t>
      </w:r>
      <w:proofErr w:type="spellStart"/>
      <w:r>
        <w:t>nemlich</w:t>
      </w:r>
      <w:proofErr w:type="spellEnd"/>
      <w:r>
        <w:t xml:space="preserve"> </w:t>
      </w:r>
      <w:proofErr w:type="spellStart"/>
      <w:r>
        <w:t>darumb</w:t>
      </w:r>
      <w:proofErr w:type="spellEnd"/>
      <w:r>
        <w:t xml:space="preserve"> </w:t>
      </w:r>
      <w:proofErr w:type="spellStart"/>
      <w:r>
        <w:t>gescheen</w:t>
      </w:r>
      <w:proofErr w:type="spellEnd"/>
      <w:r>
        <w:t xml:space="preserve"> </w:t>
      </w:r>
      <w:proofErr w:type="spellStart"/>
      <w:r>
        <w:t>seie</w:t>
      </w:r>
      <w:proofErr w:type="spellEnd"/>
      <w:r>
        <w:t xml:space="preserve"> das wir dadurch das </w:t>
      </w:r>
      <w:proofErr w:type="spellStart"/>
      <w:r>
        <w:t>Himelreich</w:t>
      </w:r>
      <w:proofErr w:type="spellEnd"/>
      <w:r>
        <w:t xml:space="preserve"> </w:t>
      </w:r>
      <w:proofErr w:type="spellStart"/>
      <w:r>
        <w:t>uberkemen</w:t>
      </w:r>
      <w:proofErr w:type="spellEnd"/>
      <w:r>
        <w:t xml:space="preserve"> und den Heiligen Geist der uns </w:t>
      </w:r>
      <w:proofErr w:type="spellStart"/>
      <w:r>
        <w:t>widder</w:t>
      </w:r>
      <w:proofErr w:type="spellEnd"/>
      <w:r>
        <w:t xml:space="preserve"> alle </w:t>
      </w:r>
      <w:proofErr w:type="spellStart"/>
      <w:r>
        <w:t>pforten</w:t>
      </w:r>
      <w:proofErr w:type="spellEnd"/>
      <w:r>
        <w:t xml:space="preserve"> der Hellen </w:t>
      </w:r>
      <w:proofErr w:type="spellStart"/>
      <w:r>
        <w:t>unueberwindlich</w:t>
      </w:r>
      <w:proofErr w:type="spellEnd"/>
      <w:r>
        <w:t xml:space="preserve"> machet / </w:t>
      </w:r>
      <w:proofErr w:type="spellStart"/>
      <w:r>
        <w:t>zeueget</w:t>
      </w:r>
      <w:proofErr w:type="spellEnd"/>
      <w:r>
        <w:t xml:space="preserve"> David </w:t>
      </w:r>
      <w:proofErr w:type="spellStart"/>
      <w:r>
        <w:t>Psal</w:t>
      </w:r>
      <w:proofErr w:type="spellEnd"/>
      <w:r>
        <w:t xml:space="preserve">. 68. Du bist in die </w:t>
      </w:r>
      <w:proofErr w:type="spellStart"/>
      <w:r>
        <w:t>hoehe</w:t>
      </w:r>
      <w:proofErr w:type="spellEnd"/>
      <w:r>
        <w:t xml:space="preserve"> </w:t>
      </w:r>
      <w:proofErr w:type="spellStart"/>
      <w:r>
        <w:t>gefaren</w:t>
      </w:r>
      <w:proofErr w:type="spellEnd"/>
      <w:r>
        <w:t xml:space="preserve"> und hast das </w:t>
      </w:r>
      <w:proofErr w:type="spellStart"/>
      <w:r>
        <w:t>gefengnis</w:t>
      </w:r>
      <w:proofErr w:type="spellEnd"/>
      <w:r>
        <w:t xml:space="preserve"> gefangen und gaben </w:t>
      </w:r>
      <w:proofErr w:type="spellStart"/>
      <w:r>
        <w:t>fur</w:t>
      </w:r>
      <w:proofErr w:type="spellEnd"/>
      <w:r>
        <w:t xml:space="preserve"> die Menschen </w:t>
      </w:r>
      <w:proofErr w:type="spellStart"/>
      <w:r>
        <w:t>entpfangen</w:t>
      </w:r>
      <w:proofErr w:type="spellEnd"/>
      <w:r>
        <w:t xml:space="preserve">. </w:t>
      </w:r>
    </w:p>
    <w:p w14:paraId="4288DD51" w14:textId="77777777" w:rsidR="00297E56" w:rsidRDefault="00297E56" w:rsidP="00297E56">
      <w:pPr>
        <w:pStyle w:val="StandardWeb"/>
      </w:pP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(Er sieget mit seiner rechten und mit seinem heiligen Arm) </w:t>
      </w:r>
      <w:proofErr w:type="spellStart"/>
      <w:r>
        <w:t>gebotten</w:t>
      </w:r>
      <w:proofErr w:type="spellEnd"/>
      <w:r>
        <w:t xml:space="preserve"> haben das man in der Christenheit mit </w:t>
      </w:r>
      <w:proofErr w:type="spellStart"/>
      <w:r>
        <w:t>freueden</w:t>
      </w:r>
      <w:proofErr w:type="spellEnd"/>
      <w:r>
        <w:t xml:space="preserve"> davon singe und sage das CHRISTUM seine Gottheit uns zur ewigen </w:t>
      </w:r>
      <w:proofErr w:type="spellStart"/>
      <w:r>
        <w:t>selickeit</w:t>
      </w:r>
      <w:proofErr w:type="spellEnd"/>
      <w:r>
        <w:t xml:space="preserve"> </w:t>
      </w:r>
      <w:proofErr w:type="spellStart"/>
      <w:r>
        <w:t>aufferweckt</w:t>
      </w:r>
      <w:proofErr w:type="spellEnd"/>
      <w:r>
        <w:t xml:space="preserve"> und zum </w:t>
      </w:r>
      <w:proofErr w:type="spellStart"/>
      <w:r>
        <w:t>Hern</w:t>
      </w:r>
      <w:proofErr w:type="spellEnd"/>
      <w:r>
        <w:t xml:space="preserve"> </w:t>
      </w:r>
      <w:proofErr w:type="spellStart"/>
      <w:r>
        <w:t>uber</w:t>
      </w:r>
      <w:proofErr w:type="spellEnd"/>
      <w:r>
        <w:t xml:space="preserve"> alles gemacht habe: Wie </w:t>
      </w:r>
      <w:proofErr w:type="spellStart"/>
      <w:r>
        <w:t>Psal</w:t>
      </w:r>
      <w:proofErr w:type="spellEnd"/>
      <w:r>
        <w:t xml:space="preserve">. 118. </w:t>
      </w:r>
      <w:proofErr w:type="spellStart"/>
      <w:r>
        <w:t>solchs</w:t>
      </w:r>
      <w:proofErr w:type="spellEnd"/>
      <w:r>
        <w:t xml:space="preserve"> auch weissaget / man singet mit </w:t>
      </w:r>
      <w:proofErr w:type="spellStart"/>
      <w:r>
        <w:t>freuden</w:t>
      </w:r>
      <w:proofErr w:type="spellEnd"/>
      <w:r>
        <w:t xml:space="preserve"> vom Sieg in den </w:t>
      </w:r>
      <w:proofErr w:type="spellStart"/>
      <w:r>
        <w:t>huetten</w:t>
      </w:r>
      <w:proofErr w:type="spellEnd"/>
      <w:r>
        <w:t xml:space="preserve"> der gerechten / die rechte des </w:t>
      </w:r>
      <w:proofErr w:type="spellStart"/>
      <w:r>
        <w:t>Hern</w:t>
      </w:r>
      <w:proofErr w:type="spellEnd"/>
      <w:r>
        <w:t xml:space="preserve"> </w:t>
      </w:r>
      <w:proofErr w:type="spellStart"/>
      <w:r>
        <w:t>behelt</w:t>
      </w:r>
      <w:proofErr w:type="spellEnd"/>
      <w:r>
        <w:t xml:space="preserve"> den Sieg. </w:t>
      </w:r>
    </w:p>
    <w:p w14:paraId="179F35B5" w14:textId="77777777" w:rsidR="00297E56" w:rsidRDefault="00297E56" w:rsidP="00297E56">
      <w:pPr>
        <w:pStyle w:val="StandardWeb"/>
      </w:pPr>
      <w:r>
        <w:t xml:space="preserve">zum Andern spricht er </w:t>
      </w:r>
    </w:p>
    <w:p w14:paraId="51DC2CF5" w14:textId="77777777" w:rsidR="00297E56" w:rsidRDefault="00297E56" w:rsidP="00297E56">
      <w:pPr>
        <w:pStyle w:val="berschrift4"/>
      </w:pPr>
      <w:r>
        <w:t xml:space="preserve">Der Herr lest sein heil </w:t>
      </w:r>
      <w:proofErr w:type="spellStart"/>
      <w:r>
        <w:t>verkuendigen</w:t>
      </w:r>
      <w:proofErr w:type="spellEnd"/>
      <w:r>
        <w:t xml:space="preserve">: </w:t>
      </w:r>
      <w:proofErr w:type="spellStart"/>
      <w:r>
        <w:t>fur</w:t>
      </w:r>
      <w:proofErr w:type="spellEnd"/>
      <w:r>
        <w:t xml:space="preserve"> den </w:t>
      </w:r>
      <w:proofErr w:type="spellStart"/>
      <w:r>
        <w:t>Voelckern</w:t>
      </w:r>
      <w:proofErr w:type="spellEnd"/>
      <w:r>
        <w:t xml:space="preserve"> lest er seine </w:t>
      </w:r>
      <w:proofErr w:type="spellStart"/>
      <w:r>
        <w:t>gerechtickeit</w:t>
      </w:r>
      <w:proofErr w:type="spellEnd"/>
      <w:r>
        <w:t xml:space="preserve"> offenbaren.</w:t>
      </w:r>
    </w:p>
    <w:p w14:paraId="06B5826F" w14:textId="20CBCB0D" w:rsidR="00297E56" w:rsidRDefault="00297E56" w:rsidP="00297E56">
      <w:pPr>
        <w:pStyle w:val="StandardWeb"/>
      </w:pPr>
      <w:r>
        <w:t xml:space="preserve">Durch Heil verstehe den Heiland JESUM CHRISTUM: wie in Gott </w:t>
      </w:r>
      <w:proofErr w:type="spellStart"/>
      <w:r>
        <w:t>selbs</w:t>
      </w:r>
      <w:proofErr w:type="spellEnd"/>
      <w:r>
        <w:t xml:space="preserve"> nennet Esa. 49. Du </w:t>
      </w:r>
      <w:proofErr w:type="spellStart"/>
      <w:r>
        <w:t>solt</w:t>
      </w:r>
      <w:proofErr w:type="spellEnd"/>
      <w:r>
        <w:t xml:space="preserve"> mein heil sein bis an der </w:t>
      </w:r>
      <w:proofErr w:type="spellStart"/>
      <w:r>
        <w:t>welt</w:t>
      </w:r>
      <w:proofErr w:type="spellEnd"/>
      <w:r>
        <w:t xml:space="preserve"> ende / </w:t>
      </w:r>
      <w:proofErr w:type="spellStart"/>
      <w:r>
        <w:t>darumb</w:t>
      </w:r>
      <w:proofErr w:type="spellEnd"/>
      <w:r>
        <w:t xml:space="preserve"> ein Heil </w:t>
      </w:r>
      <w:proofErr w:type="spellStart"/>
      <w:r>
        <w:t>genennet</w:t>
      </w:r>
      <w:proofErr w:type="spellEnd"/>
      <w:r>
        <w:t xml:space="preserve"> / das er </w:t>
      </w:r>
      <w:proofErr w:type="spellStart"/>
      <w:r>
        <w:t>hilfft</w:t>
      </w:r>
      <w:proofErr w:type="spellEnd"/>
      <w:r>
        <w:t xml:space="preserve">: Wie </w:t>
      </w:r>
      <w:proofErr w:type="spellStart"/>
      <w:r>
        <w:t>Psal</w:t>
      </w:r>
      <w:proofErr w:type="spellEnd"/>
      <w:r>
        <w:t xml:space="preserve">. 68. CHRISTUM der halben einen </w:t>
      </w:r>
      <w:proofErr w:type="spellStart"/>
      <w:r w:rsidRPr="00297E56">
        <w:t>HelffeGott</w:t>
      </w:r>
      <w:proofErr w:type="spellEnd"/>
      <w:r>
        <w:t xml:space="preserve"> nennet und spricht / Wir haben einen Gott der da </w:t>
      </w:r>
      <w:proofErr w:type="spellStart"/>
      <w:r>
        <w:t>hilfft</w:t>
      </w:r>
      <w:proofErr w:type="spellEnd"/>
      <w:r>
        <w:t xml:space="preserve">. Daraus offenbar / das </w:t>
      </w:r>
      <w:proofErr w:type="spellStart"/>
      <w:r>
        <w:t>verkuendigen</w:t>
      </w:r>
      <w:proofErr w:type="spellEnd"/>
      <w:r>
        <w:t xml:space="preserve"> das heil / CHRISTUM als einen Heiland predigen </w:t>
      </w:r>
      <w:proofErr w:type="spellStart"/>
      <w:r>
        <w:t>heisse</w:t>
      </w:r>
      <w:proofErr w:type="spellEnd"/>
      <w:r>
        <w:t xml:space="preserve">: gerade wie Petrus Ac. 4. von ihm </w:t>
      </w:r>
      <w:proofErr w:type="spellStart"/>
      <w:r>
        <w:t>rhuemet</w:t>
      </w:r>
      <w:proofErr w:type="spellEnd"/>
      <w:r>
        <w:t xml:space="preserve"> / Es ist kein </w:t>
      </w:r>
      <w:proofErr w:type="spellStart"/>
      <w:r>
        <w:t>name</w:t>
      </w:r>
      <w:proofErr w:type="spellEnd"/>
      <w:r>
        <w:t xml:space="preserve"> unterm </w:t>
      </w:r>
      <w:proofErr w:type="spellStart"/>
      <w:r>
        <w:t>Himel</w:t>
      </w:r>
      <w:proofErr w:type="spellEnd"/>
      <w:r>
        <w:t xml:space="preserve"> den Menschen gegeben darinnen heil ist denn der Name JESUS. </w:t>
      </w:r>
    </w:p>
    <w:p w14:paraId="7C597E1D" w14:textId="77777777" w:rsidR="00297E56" w:rsidRDefault="00297E56" w:rsidP="00297E56">
      <w:pPr>
        <w:pStyle w:val="StandardWeb"/>
      </w:pPr>
      <w:r>
        <w:t xml:space="preserve">Was </w:t>
      </w:r>
      <w:proofErr w:type="spellStart"/>
      <w:r>
        <w:t>heist</w:t>
      </w:r>
      <w:proofErr w:type="spellEnd"/>
      <w:r>
        <w:t xml:space="preserve"> aber seine </w:t>
      </w:r>
      <w:proofErr w:type="spellStart"/>
      <w:r>
        <w:t>gerechtickeit</w:t>
      </w:r>
      <w:proofErr w:type="spellEnd"/>
      <w:r>
        <w:t xml:space="preserve"> allen </w:t>
      </w:r>
      <w:proofErr w:type="spellStart"/>
      <w:r>
        <w:t>Voelckern</w:t>
      </w:r>
      <w:proofErr w:type="spellEnd"/>
      <w:r>
        <w:t xml:space="preserve"> offenbaren: Durch seine </w:t>
      </w:r>
      <w:proofErr w:type="spellStart"/>
      <w:r>
        <w:t>gerechtickeit</w:t>
      </w:r>
      <w:proofErr w:type="spellEnd"/>
      <w:r>
        <w:t xml:space="preserve"> verstehe auch CHRISTUM uns von Gott zur </w:t>
      </w:r>
      <w:proofErr w:type="spellStart"/>
      <w:r>
        <w:t>gerechtickeit</w:t>
      </w:r>
      <w:proofErr w:type="spellEnd"/>
      <w:r>
        <w:t xml:space="preserve"> gemacht: Wie Paulus 1. Cor. 1. </w:t>
      </w:r>
      <w:proofErr w:type="spellStart"/>
      <w:r>
        <w:t>zeueget</w:t>
      </w:r>
      <w:proofErr w:type="spellEnd"/>
      <w:r>
        <w:t xml:space="preserve">. Daraus </w:t>
      </w:r>
      <w:proofErr w:type="spellStart"/>
      <w:r>
        <w:t>wolzuverstehen</w:t>
      </w:r>
      <w:proofErr w:type="spellEnd"/>
      <w:r>
        <w:t xml:space="preserve"> / das seine </w:t>
      </w:r>
      <w:proofErr w:type="spellStart"/>
      <w:r>
        <w:t>gerechtickeit</w:t>
      </w:r>
      <w:proofErr w:type="spellEnd"/>
      <w:r>
        <w:t xml:space="preserve"> offenbaren </w:t>
      </w:r>
      <w:proofErr w:type="spellStart"/>
      <w:r>
        <w:t>heisse</w:t>
      </w:r>
      <w:proofErr w:type="spellEnd"/>
      <w:r>
        <w:t xml:space="preserve"> / CHRISTUM als ein </w:t>
      </w:r>
      <w:proofErr w:type="spellStart"/>
      <w:r>
        <w:t>geschenck</w:t>
      </w:r>
      <w:proofErr w:type="spellEnd"/>
      <w:r>
        <w:t xml:space="preserve"> Gottes so predigen das wir on </w:t>
      </w:r>
      <w:proofErr w:type="spellStart"/>
      <w:r>
        <w:t>zuthun</w:t>
      </w:r>
      <w:proofErr w:type="spellEnd"/>
      <w:r>
        <w:t xml:space="preserve"> des </w:t>
      </w:r>
      <w:proofErr w:type="spellStart"/>
      <w:r>
        <w:t>Gesetzs</w:t>
      </w:r>
      <w:proofErr w:type="spellEnd"/>
      <w:r>
        <w:t xml:space="preserve"> und verdienst aller </w:t>
      </w:r>
      <w:proofErr w:type="spellStart"/>
      <w:r>
        <w:t>werck</w:t>
      </w:r>
      <w:proofErr w:type="spellEnd"/>
      <w:r>
        <w:t xml:space="preserve"> gerecht </w:t>
      </w:r>
      <w:proofErr w:type="spellStart"/>
      <w:r>
        <w:t>fur</w:t>
      </w:r>
      <w:proofErr w:type="spellEnd"/>
      <w:r>
        <w:t xml:space="preserve"> Gott und ewiglebend werden / durch den </w:t>
      </w:r>
      <w:proofErr w:type="spellStart"/>
      <w:r>
        <w:t>blossen</w:t>
      </w:r>
      <w:proofErr w:type="spellEnd"/>
      <w:r>
        <w:t xml:space="preserve"> </w:t>
      </w:r>
      <w:proofErr w:type="spellStart"/>
      <w:r>
        <w:t>glawben</w:t>
      </w:r>
      <w:proofErr w:type="spellEnd"/>
      <w:r>
        <w:t xml:space="preserve"> </w:t>
      </w:r>
      <w:proofErr w:type="spellStart"/>
      <w:r>
        <w:t>Goettlicher</w:t>
      </w:r>
      <w:proofErr w:type="spellEnd"/>
      <w:r>
        <w:t xml:space="preserve"> und Christlicher </w:t>
      </w:r>
      <w:proofErr w:type="spellStart"/>
      <w:r>
        <w:t>verheissunge</w:t>
      </w:r>
      <w:proofErr w:type="spellEnd"/>
      <w:r>
        <w:t xml:space="preserve">: Wie Paulus Ro. 3. und 10. </w:t>
      </w:r>
      <w:proofErr w:type="spellStart"/>
      <w:r>
        <w:t>mechtiglich</w:t>
      </w:r>
      <w:proofErr w:type="spellEnd"/>
      <w:r>
        <w:t xml:space="preserve"> beweiset. Das durch </w:t>
      </w:r>
      <w:proofErr w:type="spellStart"/>
      <w:r>
        <w:t>Voelcker</w:t>
      </w:r>
      <w:proofErr w:type="spellEnd"/>
      <w:r>
        <w:t xml:space="preserve"> / alle </w:t>
      </w:r>
      <w:proofErr w:type="spellStart"/>
      <w:r>
        <w:t>welt</w:t>
      </w:r>
      <w:proofErr w:type="spellEnd"/>
      <w:r>
        <w:t xml:space="preserve"> </w:t>
      </w:r>
      <w:proofErr w:type="spellStart"/>
      <w:r>
        <w:t>zuverstehen</w:t>
      </w:r>
      <w:proofErr w:type="spellEnd"/>
      <w:r>
        <w:t xml:space="preserve"> </w:t>
      </w:r>
      <w:proofErr w:type="spellStart"/>
      <w:r>
        <w:t>seie</w:t>
      </w:r>
      <w:proofErr w:type="spellEnd"/>
      <w:r>
        <w:t xml:space="preserve"> / scheinet aus dem </w:t>
      </w:r>
      <w:proofErr w:type="spellStart"/>
      <w:r>
        <w:t>gebotte</w:t>
      </w:r>
      <w:proofErr w:type="spellEnd"/>
      <w:r>
        <w:t xml:space="preserve"> des heiligen Geists </w:t>
      </w:r>
      <w:proofErr w:type="spellStart"/>
      <w:r>
        <w:t>Psal</w:t>
      </w:r>
      <w:proofErr w:type="spellEnd"/>
      <w:r>
        <w:t xml:space="preserve">. 117. Preiset den </w:t>
      </w:r>
      <w:proofErr w:type="spellStart"/>
      <w:r>
        <w:t>Hern</w:t>
      </w:r>
      <w:proofErr w:type="spellEnd"/>
      <w:r>
        <w:t xml:space="preserve"> alle </w:t>
      </w:r>
      <w:proofErr w:type="spellStart"/>
      <w:r>
        <w:t>Voelcker</w:t>
      </w:r>
      <w:proofErr w:type="spellEnd"/>
      <w:r>
        <w:t xml:space="preserve">. </w:t>
      </w:r>
    </w:p>
    <w:p w14:paraId="10481BAB" w14:textId="77777777" w:rsidR="00297E56" w:rsidRDefault="00297E56" w:rsidP="00297E56">
      <w:pPr>
        <w:pStyle w:val="StandardWeb"/>
      </w:pPr>
      <w:r>
        <w:t xml:space="preserve">So will er mit </w:t>
      </w:r>
      <w:proofErr w:type="spellStart"/>
      <w:r>
        <w:t>disen</w:t>
      </w:r>
      <w:proofErr w:type="spellEnd"/>
      <w:r>
        <w:t xml:space="preserve"> </w:t>
      </w:r>
      <w:proofErr w:type="spellStart"/>
      <w:r>
        <w:t>wortten</w:t>
      </w:r>
      <w:proofErr w:type="spellEnd"/>
      <w:r>
        <w:t xml:space="preserve"> (Der Herr lest sein Heil </w:t>
      </w:r>
      <w:proofErr w:type="spellStart"/>
      <w:r>
        <w:t>verkuendigen</w:t>
      </w:r>
      <w:proofErr w:type="spellEnd"/>
      <w:r>
        <w:t xml:space="preserve"> / </w:t>
      </w:r>
      <w:proofErr w:type="spellStart"/>
      <w:r>
        <w:t>fuer</w:t>
      </w:r>
      <w:proofErr w:type="spellEnd"/>
      <w:r>
        <w:t xml:space="preserve"> den </w:t>
      </w:r>
      <w:proofErr w:type="spellStart"/>
      <w:r>
        <w:t>Voelckern</w:t>
      </w:r>
      <w:proofErr w:type="spellEnd"/>
      <w:r>
        <w:t xml:space="preserve"> lest er seine </w:t>
      </w:r>
      <w:proofErr w:type="spellStart"/>
      <w:r>
        <w:t>gerechtickeit</w:t>
      </w:r>
      <w:proofErr w:type="spellEnd"/>
      <w:r>
        <w:t xml:space="preserve"> offenbaren) eben das </w:t>
      </w:r>
      <w:proofErr w:type="spellStart"/>
      <w:r>
        <w:t>befelhen</w:t>
      </w:r>
      <w:proofErr w:type="spellEnd"/>
      <w:r>
        <w:t xml:space="preserve"> und weissagen das </w:t>
      </w:r>
      <w:proofErr w:type="spellStart"/>
      <w:r>
        <w:t>Sacharias</w:t>
      </w:r>
      <w:proofErr w:type="spellEnd"/>
      <w:r>
        <w:t xml:space="preserve"> der Evangelist Lu. 1. Lobet im Benedictus </w:t>
      </w:r>
      <w:proofErr w:type="spellStart"/>
      <w:r>
        <w:t>deus</w:t>
      </w:r>
      <w:proofErr w:type="spellEnd"/>
      <w:r>
        <w:t xml:space="preserve"> / und CHRISTUS </w:t>
      </w:r>
      <w:proofErr w:type="spellStart"/>
      <w:r>
        <w:t>erfuellet</w:t>
      </w:r>
      <w:proofErr w:type="spellEnd"/>
      <w:r>
        <w:t xml:space="preserve"> Mar. </w:t>
      </w:r>
      <w:proofErr w:type="spellStart"/>
      <w:r>
        <w:t>vl</w:t>
      </w:r>
      <w:proofErr w:type="spellEnd"/>
      <w:r>
        <w:t xml:space="preserve">. da er spricht / Gehet in alle </w:t>
      </w:r>
      <w:proofErr w:type="spellStart"/>
      <w:r>
        <w:t>welt</w:t>
      </w:r>
      <w:proofErr w:type="spellEnd"/>
      <w:r>
        <w:t xml:space="preserve"> und prediget das Evangelion aller </w:t>
      </w:r>
      <w:proofErr w:type="spellStart"/>
      <w:r>
        <w:t>Creature</w:t>
      </w:r>
      <w:proofErr w:type="spellEnd"/>
      <w:r>
        <w:t xml:space="preserve">. </w:t>
      </w:r>
    </w:p>
    <w:p w14:paraId="395A2FC9" w14:textId="77777777" w:rsidR="00297E56" w:rsidRDefault="00297E56" w:rsidP="00297E56">
      <w:pPr>
        <w:pStyle w:val="StandardWeb"/>
      </w:pPr>
      <w:r>
        <w:t xml:space="preserve">zum Dritten spricht er </w:t>
      </w:r>
    </w:p>
    <w:p w14:paraId="53E8027E" w14:textId="77777777" w:rsidR="00297E56" w:rsidRDefault="00297E56" w:rsidP="00297E56">
      <w:pPr>
        <w:pStyle w:val="berschrift4"/>
      </w:pPr>
      <w:r>
        <w:t xml:space="preserve">Er </w:t>
      </w:r>
      <w:proofErr w:type="spellStart"/>
      <w:r>
        <w:t>gedenckt</w:t>
      </w:r>
      <w:proofErr w:type="spellEnd"/>
      <w:r>
        <w:t xml:space="preserve"> an seine </w:t>
      </w:r>
      <w:proofErr w:type="spellStart"/>
      <w:r>
        <w:t>gnad</w:t>
      </w:r>
      <w:proofErr w:type="spellEnd"/>
      <w:r>
        <w:t xml:space="preserve"> und </w:t>
      </w:r>
      <w:proofErr w:type="spellStart"/>
      <w:r>
        <w:t>warheit</w:t>
      </w:r>
      <w:proofErr w:type="spellEnd"/>
      <w:r>
        <w:t xml:space="preserve"> dem Haus Israel: ALLER WELT ENDE SEHEN DAS HEIL UNSER GOTTES.</w:t>
      </w:r>
    </w:p>
    <w:p w14:paraId="06B478C3" w14:textId="77777777" w:rsidR="00297E56" w:rsidRDefault="00297E56" w:rsidP="00297E56">
      <w:pPr>
        <w:pStyle w:val="StandardWeb"/>
      </w:pPr>
      <w:r>
        <w:t xml:space="preserve">Wie durch </w:t>
      </w:r>
      <w:proofErr w:type="spellStart"/>
      <w:r>
        <w:t>gnade</w:t>
      </w:r>
      <w:proofErr w:type="spellEnd"/>
      <w:r>
        <w:t xml:space="preserve"> / Gottes </w:t>
      </w:r>
      <w:proofErr w:type="spellStart"/>
      <w:r>
        <w:t>barmherzickeit</w:t>
      </w:r>
      <w:proofErr w:type="spellEnd"/>
      <w:r>
        <w:t xml:space="preserve"> und </w:t>
      </w:r>
      <w:proofErr w:type="spellStart"/>
      <w:r>
        <w:t>huelff</w:t>
      </w:r>
      <w:proofErr w:type="spellEnd"/>
      <w:r>
        <w:t xml:space="preserve"> in CHRISTO </w:t>
      </w:r>
      <w:proofErr w:type="spellStart"/>
      <w:r>
        <w:t>verheissen</w:t>
      </w:r>
      <w:proofErr w:type="spellEnd"/>
      <w:r>
        <w:t xml:space="preserve"> </w:t>
      </w:r>
      <w:proofErr w:type="spellStart"/>
      <w:r>
        <w:t>zuverstehen</w:t>
      </w:r>
      <w:proofErr w:type="spellEnd"/>
      <w:r>
        <w:t xml:space="preserve"> / nach </w:t>
      </w:r>
      <w:proofErr w:type="spellStart"/>
      <w:r>
        <w:t>disem</w:t>
      </w:r>
      <w:proofErr w:type="spellEnd"/>
      <w:r>
        <w:t xml:space="preserve"> Spruch Ex. 33. Wem ich </w:t>
      </w:r>
      <w:proofErr w:type="spellStart"/>
      <w:r>
        <w:t>gnedig</w:t>
      </w:r>
      <w:proofErr w:type="spellEnd"/>
      <w:r>
        <w:t xml:space="preserve"> bin dem bin ich </w:t>
      </w:r>
      <w:proofErr w:type="spellStart"/>
      <w:r>
        <w:t>gnedig</w:t>
      </w:r>
      <w:proofErr w:type="spellEnd"/>
      <w:r>
        <w:t xml:space="preserve">. Also ist </w:t>
      </w:r>
      <w:proofErr w:type="spellStart"/>
      <w:r>
        <w:t>warheit</w:t>
      </w:r>
      <w:proofErr w:type="spellEnd"/>
      <w:r>
        <w:t xml:space="preserve"> </w:t>
      </w:r>
      <w:proofErr w:type="spellStart"/>
      <w:r>
        <w:t>erfuellung</w:t>
      </w:r>
      <w:proofErr w:type="spellEnd"/>
      <w:r>
        <w:t xml:space="preserve"> der </w:t>
      </w:r>
      <w:proofErr w:type="spellStart"/>
      <w:r>
        <w:t>verheissung</w:t>
      </w:r>
      <w:proofErr w:type="spellEnd"/>
      <w:r>
        <w:t xml:space="preserve"> / sonderlich durch den heiligen Geist: wie David </w:t>
      </w:r>
      <w:proofErr w:type="spellStart"/>
      <w:r>
        <w:t>Psal</w:t>
      </w:r>
      <w:proofErr w:type="spellEnd"/>
      <w:r>
        <w:t xml:space="preserve">. 51. meldet. </w:t>
      </w:r>
    </w:p>
    <w:p w14:paraId="54899446" w14:textId="46596249" w:rsidR="00297E56" w:rsidRDefault="00297E56" w:rsidP="00297E56">
      <w:pPr>
        <w:pStyle w:val="StandardWeb"/>
      </w:pPr>
      <w:r>
        <w:t xml:space="preserve">Daraus </w:t>
      </w:r>
      <w:proofErr w:type="spellStart"/>
      <w:r>
        <w:t>wolzuvernemen</w:t>
      </w:r>
      <w:proofErr w:type="spellEnd"/>
      <w:r>
        <w:t xml:space="preserve"> / das an die </w:t>
      </w:r>
      <w:proofErr w:type="spellStart"/>
      <w:r>
        <w:t>gnad</w:t>
      </w:r>
      <w:proofErr w:type="spellEnd"/>
      <w:r>
        <w:t xml:space="preserve"> und </w:t>
      </w:r>
      <w:proofErr w:type="spellStart"/>
      <w:r>
        <w:t>warheit</w:t>
      </w:r>
      <w:proofErr w:type="spellEnd"/>
      <w:r>
        <w:t xml:space="preserve"> </w:t>
      </w:r>
      <w:proofErr w:type="spellStart"/>
      <w:r>
        <w:t>gedencken</w:t>
      </w:r>
      <w:proofErr w:type="spellEnd"/>
      <w:r>
        <w:t xml:space="preserve"> / </w:t>
      </w:r>
      <w:proofErr w:type="spellStart"/>
      <w:r>
        <w:t>heisse</w:t>
      </w:r>
      <w:proofErr w:type="spellEnd"/>
      <w:r>
        <w:t xml:space="preserve"> / Gott seinen anruffern (welche er hie </w:t>
      </w:r>
      <w:proofErr w:type="spellStart"/>
      <w:r>
        <w:t>darumb</w:t>
      </w:r>
      <w:proofErr w:type="spellEnd"/>
      <w:r>
        <w:t xml:space="preserve"> nennet das Haus Israel / das sie in der not </w:t>
      </w:r>
      <w:proofErr w:type="spellStart"/>
      <w:r>
        <w:t>auff</w:t>
      </w:r>
      <w:proofErr w:type="spellEnd"/>
      <w:r>
        <w:t xml:space="preserve"> Gottes </w:t>
      </w:r>
      <w:proofErr w:type="spellStart"/>
      <w:r>
        <w:t>zusagunge</w:t>
      </w:r>
      <w:proofErr w:type="spellEnd"/>
      <w:r>
        <w:t xml:space="preserve"> sich verlassen und sprechen zu Gott wie Israel Ge. 32. Ich las dich nicht gehen du </w:t>
      </w:r>
      <w:proofErr w:type="spellStart"/>
      <w:r>
        <w:t>segenest</w:t>
      </w:r>
      <w:proofErr w:type="spellEnd"/>
      <w:r>
        <w:t xml:space="preserve"> mich denn) erscheinen </w:t>
      </w:r>
      <w:proofErr w:type="spellStart"/>
      <w:r>
        <w:t>heisse</w:t>
      </w:r>
      <w:proofErr w:type="spellEnd"/>
      <w:r>
        <w:t xml:space="preserve"> mit rat und </w:t>
      </w:r>
      <w:proofErr w:type="spellStart"/>
      <w:r>
        <w:t>huelffe</w:t>
      </w:r>
      <w:proofErr w:type="spellEnd"/>
      <w:r>
        <w:t xml:space="preserve"> / also / das sie nach der </w:t>
      </w:r>
      <w:proofErr w:type="spellStart"/>
      <w:r>
        <w:t>erloesung</w:t>
      </w:r>
      <w:proofErr w:type="spellEnd"/>
      <w:r>
        <w:t xml:space="preserve"> predigen </w:t>
      </w:r>
      <w:proofErr w:type="spellStart"/>
      <w:r>
        <w:t>koennen</w:t>
      </w:r>
      <w:proofErr w:type="spellEnd"/>
      <w:r>
        <w:t xml:space="preserve"> / Wie Jonas im Andern Capitel / und Habacuc im dritten spricht / Wenn </w:t>
      </w:r>
      <w:proofErr w:type="spellStart"/>
      <w:r>
        <w:t>truebsal</w:t>
      </w:r>
      <w:proofErr w:type="spellEnd"/>
      <w:r>
        <w:t xml:space="preserve"> da ist so </w:t>
      </w:r>
      <w:proofErr w:type="spellStart"/>
      <w:r>
        <w:t>denckt</w:t>
      </w:r>
      <w:proofErr w:type="spellEnd"/>
      <w:r>
        <w:t xml:space="preserve"> er an seine </w:t>
      </w:r>
      <w:proofErr w:type="spellStart"/>
      <w:r>
        <w:t>barmherzickeit</w:t>
      </w:r>
      <w:proofErr w:type="spellEnd"/>
      <w:r>
        <w:t xml:space="preserve">. ALLER WELT ENDE SEHEN DAS HEIL UNSERS GOTTES / ist CHRISTUM den heiligen Gottes in aller </w:t>
      </w:r>
      <w:proofErr w:type="spellStart"/>
      <w:r>
        <w:t>welt</w:t>
      </w:r>
      <w:proofErr w:type="spellEnd"/>
      <w:r>
        <w:t xml:space="preserve"> als einen Heiland und </w:t>
      </w:r>
      <w:proofErr w:type="spellStart"/>
      <w:r w:rsidRPr="00297E56">
        <w:t>HelffeGott</w:t>
      </w:r>
      <w:proofErr w:type="spellEnd"/>
      <w:r>
        <w:t xml:space="preserve"> </w:t>
      </w:r>
      <w:proofErr w:type="spellStart"/>
      <w:r>
        <w:t>geprediget</w:t>
      </w:r>
      <w:proofErr w:type="spellEnd"/>
      <w:r>
        <w:t xml:space="preserve"> werden.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(Er </w:t>
      </w:r>
      <w:proofErr w:type="spellStart"/>
      <w:r>
        <w:t>gedenckt</w:t>
      </w:r>
      <w:proofErr w:type="spellEnd"/>
      <w:r>
        <w:t xml:space="preserve"> an seine </w:t>
      </w:r>
      <w:proofErr w:type="spellStart"/>
      <w:r>
        <w:t>gnad</w:t>
      </w:r>
      <w:proofErr w:type="spellEnd"/>
      <w:r>
        <w:t xml:space="preserve"> und </w:t>
      </w:r>
      <w:proofErr w:type="spellStart"/>
      <w:r>
        <w:t>warheit</w:t>
      </w:r>
      <w:proofErr w:type="spellEnd"/>
      <w:r>
        <w:t xml:space="preserve"> dem Haus Israel: ALLER WELT ENDE SEHEN DAS HEIL UNSERS GOTTES) in der Summa nichts anders weissagen und </w:t>
      </w:r>
      <w:proofErr w:type="spellStart"/>
      <w:r>
        <w:t>befelhen</w:t>
      </w:r>
      <w:proofErr w:type="spellEnd"/>
      <w:r>
        <w:t xml:space="preserve"> denn das </w:t>
      </w:r>
      <w:proofErr w:type="spellStart"/>
      <w:r>
        <w:t>Jesa</w:t>
      </w:r>
      <w:proofErr w:type="spellEnd"/>
      <w:r>
        <w:t xml:space="preserve">. 49. Gott spricht / Du </w:t>
      </w:r>
      <w:proofErr w:type="spellStart"/>
      <w:r>
        <w:t>solt</w:t>
      </w:r>
      <w:proofErr w:type="spellEnd"/>
      <w:r>
        <w:t xml:space="preserve"> mein heil sein bis an der </w:t>
      </w:r>
      <w:proofErr w:type="spellStart"/>
      <w:r>
        <w:t>welt</w:t>
      </w:r>
      <w:proofErr w:type="spellEnd"/>
      <w:r>
        <w:t xml:space="preserve"> ende / welchen Spruch Paulus auch gar </w:t>
      </w:r>
      <w:proofErr w:type="spellStart"/>
      <w:r>
        <w:t>herlich</w:t>
      </w:r>
      <w:proofErr w:type="spellEnd"/>
      <w:r>
        <w:t xml:space="preserve"> </w:t>
      </w:r>
      <w:proofErr w:type="spellStart"/>
      <w:r>
        <w:t>erfuellet</w:t>
      </w:r>
      <w:proofErr w:type="spellEnd"/>
      <w:r>
        <w:t xml:space="preserve"> durch CHRISTUM Ac. 14. da er zu den Juden sprach / Euch </w:t>
      </w:r>
      <w:proofErr w:type="spellStart"/>
      <w:r>
        <w:t>solt</w:t>
      </w:r>
      <w:proofErr w:type="spellEnd"/>
      <w:r>
        <w:t xml:space="preserve"> mit erst das Evangelion </w:t>
      </w:r>
      <w:proofErr w:type="spellStart"/>
      <w:r>
        <w:t>geprediget</w:t>
      </w:r>
      <w:proofErr w:type="spellEnd"/>
      <w:r>
        <w:t xml:space="preserve"> werden / nu </w:t>
      </w:r>
      <w:proofErr w:type="spellStart"/>
      <w:r>
        <w:t>ir</w:t>
      </w:r>
      <w:proofErr w:type="spellEnd"/>
      <w:r>
        <w:t xml:space="preserve"> es aber von euch </w:t>
      </w:r>
      <w:proofErr w:type="spellStart"/>
      <w:r>
        <w:t>stost</w:t>
      </w:r>
      <w:proofErr w:type="spellEnd"/>
      <w:r>
        <w:t xml:space="preserve"> / </w:t>
      </w:r>
      <w:proofErr w:type="spellStart"/>
      <w:r>
        <w:t>sihe</w:t>
      </w:r>
      <w:proofErr w:type="spellEnd"/>
      <w:r>
        <w:t xml:space="preserve"> so </w:t>
      </w:r>
      <w:proofErr w:type="spellStart"/>
      <w:r>
        <w:t>keren</w:t>
      </w:r>
      <w:proofErr w:type="spellEnd"/>
      <w:r>
        <w:t xml:space="preserve"> wir uns zu den Heiden / nach </w:t>
      </w:r>
      <w:proofErr w:type="spellStart"/>
      <w:r>
        <w:t>disem</w:t>
      </w:r>
      <w:proofErr w:type="spellEnd"/>
      <w:r>
        <w:t xml:space="preserve"> Spruch / Du </w:t>
      </w:r>
      <w:proofErr w:type="spellStart"/>
      <w:r>
        <w:t>solt</w:t>
      </w:r>
      <w:proofErr w:type="spellEnd"/>
      <w:r>
        <w:t xml:space="preserve"> mein Heil sein bis an der </w:t>
      </w:r>
      <w:proofErr w:type="spellStart"/>
      <w:r>
        <w:t>welt</w:t>
      </w:r>
      <w:proofErr w:type="spellEnd"/>
      <w:r>
        <w:t xml:space="preserve"> ende. </w:t>
      </w:r>
    </w:p>
    <w:p w14:paraId="3D0A2D8D" w14:textId="77777777" w:rsidR="00297E56" w:rsidRDefault="00297E56" w:rsidP="00297E56">
      <w:pPr>
        <w:pStyle w:val="berschrift2"/>
      </w:pPr>
      <w:proofErr w:type="spellStart"/>
      <w:r>
        <w:t>Schlosrede</w:t>
      </w:r>
      <w:proofErr w:type="spellEnd"/>
      <w:r>
        <w:t>.</w:t>
      </w:r>
    </w:p>
    <w:p w14:paraId="4A82582F" w14:textId="77777777" w:rsidR="00297E56" w:rsidRDefault="00297E56" w:rsidP="00297E56">
      <w:pPr>
        <w:pStyle w:val="StandardWeb"/>
      </w:pPr>
      <w:r>
        <w:t xml:space="preserve">Dis </w:t>
      </w:r>
      <w:proofErr w:type="spellStart"/>
      <w:r>
        <w:t>seie</w:t>
      </w:r>
      <w:proofErr w:type="spellEnd"/>
      <w:r>
        <w:t xml:space="preserve"> </w:t>
      </w:r>
      <w:proofErr w:type="spellStart"/>
      <w:r>
        <w:t>kurtzlich</w:t>
      </w:r>
      <w:proofErr w:type="spellEnd"/>
      <w:r>
        <w:t xml:space="preserve"> </w:t>
      </w:r>
      <w:proofErr w:type="spellStart"/>
      <w:r>
        <w:t>gered</w:t>
      </w:r>
      <w:proofErr w:type="spellEnd"/>
      <w:r>
        <w:t xml:space="preserve"> von der dreifaltigen </w:t>
      </w:r>
      <w:proofErr w:type="spellStart"/>
      <w:r>
        <w:t>ursache</w:t>
      </w:r>
      <w:proofErr w:type="spellEnd"/>
      <w:r>
        <w:t xml:space="preserve"> das Evangelion aller </w:t>
      </w:r>
      <w:proofErr w:type="spellStart"/>
      <w:r>
        <w:t>welt</w:t>
      </w:r>
      <w:proofErr w:type="spellEnd"/>
      <w:r>
        <w:t xml:space="preserve"> </w:t>
      </w:r>
      <w:proofErr w:type="spellStart"/>
      <w:r>
        <w:t>zupredigen</w:t>
      </w:r>
      <w:proofErr w:type="spellEnd"/>
      <w:r>
        <w:t xml:space="preserve"> / </w:t>
      </w:r>
      <w:proofErr w:type="spellStart"/>
      <w:r>
        <w:t>nemlich</w:t>
      </w:r>
      <w:proofErr w:type="spellEnd"/>
      <w:r>
        <w:t xml:space="preserve"> Gott zu </w:t>
      </w:r>
      <w:proofErr w:type="spellStart"/>
      <w:r>
        <w:t>dancken</w:t>
      </w:r>
      <w:proofErr w:type="spellEnd"/>
      <w:r>
        <w:t xml:space="preserve">: Erstlich </w:t>
      </w:r>
      <w:proofErr w:type="spellStart"/>
      <w:r>
        <w:t>fur</w:t>
      </w:r>
      <w:proofErr w:type="spellEnd"/>
      <w:r>
        <w:t xml:space="preserve"> die </w:t>
      </w:r>
      <w:proofErr w:type="spellStart"/>
      <w:r>
        <w:t>erloesung</w:t>
      </w:r>
      <w:proofErr w:type="spellEnd"/>
      <w:r>
        <w:t xml:space="preserve"> in CHRISTO </w:t>
      </w:r>
      <w:proofErr w:type="spellStart"/>
      <w:r>
        <w:t>gescheen</w:t>
      </w:r>
      <w:proofErr w:type="spellEnd"/>
      <w:r>
        <w:t xml:space="preserve">. Darnach </w:t>
      </w:r>
      <w:proofErr w:type="spellStart"/>
      <w:r>
        <w:t>fur</w:t>
      </w:r>
      <w:proofErr w:type="spellEnd"/>
      <w:r>
        <w:t xml:space="preserve"> das Evangelion aller </w:t>
      </w:r>
      <w:proofErr w:type="spellStart"/>
      <w:r>
        <w:t>welt</w:t>
      </w:r>
      <w:proofErr w:type="spellEnd"/>
      <w:r>
        <w:t xml:space="preserve"> </w:t>
      </w:r>
      <w:proofErr w:type="spellStart"/>
      <w:r>
        <w:t>geprediget</w:t>
      </w:r>
      <w:proofErr w:type="spellEnd"/>
      <w:r>
        <w:t xml:space="preserve">: Endlich </w:t>
      </w:r>
      <w:proofErr w:type="spellStart"/>
      <w:r>
        <w:t>fur</w:t>
      </w:r>
      <w:proofErr w:type="spellEnd"/>
      <w:r>
        <w:t xml:space="preserve"> die </w:t>
      </w:r>
      <w:proofErr w:type="spellStart"/>
      <w:r>
        <w:t>erhoerung</w:t>
      </w:r>
      <w:proofErr w:type="spellEnd"/>
      <w:r>
        <w:t xml:space="preserve"> der </w:t>
      </w:r>
      <w:proofErr w:type="spellStart"/>
      <w:r>
        <w:t>Anruffer</w:t>
      </w:r>
      <w:proofErr w:type="spellEnd"/>
      <w:r>
        <w:t xml:space="preserve"> und </w:t>
      </w:r>
      <w:proofErr w:type="spellStart"/>
      <w:r>
        <w:t>erloesung</w:t>
      </w:r>
      <w:proofErr w:type="spellEnd"/>
      <w:r>
        <w:t xml:space="preserve"> aus der not: </w:t>
      </w:r>
      <w:proofErr w:type="spellStart"/>
      <w:r>
        <w:t>auff</w:t>
      </w:r>
      <w:proofErr w:type="spellEnd"/>
      <w:r>
        <w:t xml:space="preserve"> das wir lernen unsern </w:t>
      </w:r>
      <w:proofErr w:type="spellStart"/>
      <w:r>
        <w:t>glawben</w:t>
      </w:r>
      <w:proofErr w:type="spellEnd"/>
      <w:r>
        <w:t xml:space="preserve"> mit bekennen und </w:t>
      </w:r>
      <w:proofErr w:type="spellStart"/>
      <w:r>
        <w:t>anruffen</w:t>
      </w:r>
      <w:proofErr w:type="spellEnd"/>
      <w:r>
        <w:t xml:space="preserve"> </w:t>
      </w:r>
      <w:proofErr w:type="spellStart"/>
      <w:r>
        <w:t>uben</w:t>
      </w:r>
      <w:proofErr w:type="spellEnd"/>
      <w:r>
        <w:t xml:space="preserve"> / CHRISTO zu ehren und seiner Christenheit zu </w:t>
      </w:r>
      <w:proofErr w:type="spellStart"/>
      <w:r>
        <w:t>nuetz</w:t>
      </w:r>
      <w:proofErr w:type="spellEnd"/>
      <w:r>
        <w:t xml:space="preserve">. </w:t>
      </w:r>
    </w:p>
    <w:p w14:paraId="057DD460" w14:textId="77777777" w:rsidR="00297E56" w:rsidRDefault="00297E56" w:rsidP="00297E56">
      <w:pPr>
        <w:pStyle w:val="StandardWeb"/>
      </w:pPr>
      <w:proofErr w:type="spellStart"/>
      <w:r>
        <w:rPr>
          <w:rStyle w:val="Fett"/>
          <w:rFonts w:eastAsiaTheme="majorEastAsia"/>
        </w:rPr>
        <w:t>Jauchtzet</w:t>
      </w:r>
      <w:proofErr w:type="spellEnd"/>
      <w:r>
        <w:rPr>
          <w:rStyle w:val="Fett"/>
          <w:rFonts w:eastAsiaTheme="majorEastAsia"/>
        </w:rPr>
        <w:t xml:space="preserve"> dem </w:t>
      </w:r>
      <w:proofErr w:type="spellStart"/>
      <w:r>
        <w:rPr>
          <w:rStyle w:val="Fett"/>
          <w:rFonts w:eastAsiaTheme="majorEastAsia"/>
        </w:rPr>
        <w:t>Hern</w:t>
      </w:r>
      <w:proofErr w:type="spellEnd"/>
      <w:r>
        <w:rPr>
          <w:rStyle w:val="Fett"/>
          <w:rFonts w:eastAsiaTheme="majorEastAsia"/>
        </w:rPr>
        <w:t xml:space="preserve"> alle Welt / singet / </w:t>
      </w:r>
      <w:proofErr w:type="spellStart"/>
      <w:r>
        <w:rPr>
          <w:rStyle w:val="Fett"/>
          <w:rFonts w:eastAsiaTheme="majorEastAsia"/>
        </w:rPr>
        <w:t>rhuemet</w:t>
      </w:r>
      <w:proofErr w:type="spellEnd"/>
      <w:r>
        <w:rPr>
          <w:rStyle w:val="Fett"/>
          <w:rFonts w:eastAsiaTheme="majorEastAsia"/>
        </w:rPr>
        <w:t xml:space="preserve"> / lobet.</w:t>
      </w:r>
      <w:r>
        <w:rPr>
          <w:b/>
          <w:bCs/>
        </w:rPr>
        <w:br/>
      </w:r>
      <w:r>
        <w:rPr>
          <w:rStyle w:val="Fett"/>
          <w:rFonts w:eastAsiaTheme="majorEastAsia"/>
        </w:rPr>
        <w:t xml:space="preserve">Lobet den </w:t>
      </w:r>
      <w:proofErr w:type="spellStart"/>
      <w:r>
        <w:rPr>
          <w:rStyle w:val="Fett"/>
          <w:rFonts w:eastAsiaTheme="majorEastAsia"/>
        </w:rPr>
        <w:t>Hern</w:t>
      </w:r>
      <w:proofErr w:type="spellEnd"/>
      <w:r>
        <w:rPr>
          <w:rStyle w:val="Fett"/>
          <w:rFonts w:eastAsiaTheme="majorEastAsia"/>
        </w:rPr>
        <w:t xml:space="preserve"> mit </w:t>
      </w:r>
      <w:proofErr w:type="spellStart"/>
      <w:r>
        <w:rPr>
          <w:rStyle w:val="Fett"/>
          <w:rFonts w:eastAsiaTheme="majorEastAsia"/>
        </w:rPr>
        <w:t>Harffen</w:t>
      </w:r>
      <w:proofErr w:type="spellEnd"/>
      <w:r>
        <w:rPr>
          <w:rStyle w:val="Fett"/>
          <w:rFonts w:eastAsiaTheme="majorEastAsia"/>
        </w:rPr>
        <w:t xml:space="preserve"> / mit </w:t>
      </w:r>
      <w:proofErr w:type="spellStart"/>
      <w:r>
        <w:rPr>
          <w:rStyle w:val="Fett"/>
          <w:rFonts w:eastAsiaTheme="majorEastAsia"/>
        </w:rPr>
        <w:t>Harffen</w:t>
      </w:r>
      <w:proofErr w:type="spellEnd"/>
      <w:r>
        <w:rPr>
          <w:rStyle w:val="Fett"/>
          <w:rFonts w:eastAsiaTheme="majorEastAsia"/>
        </w:rPr>
        <w:t xml:space="preserve"> und Psalmen.</w:t>
      </w:r>
      <w:r>
        <w:rPr>
          <w:b/>
          <w:bCs/>
        </w:rPr>
        <w:br/>
      </w:r>
      <w:r>
        <w:rPr>
          <w:rStyle w:val="Fett"/>
          <w:rFonts w:eastAsiaTheme="majorEastAsia"/>
        </w:rPr>
        <w:t xml:space="preserve">Mit </w:t>
      </w:r>
      <w:proofErr w:type="spellStart"/>
      <w:r>
        <w:rPr>
          <w:rStyle w:val="Fett"/>
          <w:rFonts w:eastAsiaTheme="majorEastAsia"/>
        </w:rPr>
        <w:t>Drometetn</w:t>
      </w:r>
      <w:proofErr w:type="spellEnd"/>
      <w:r>
        <w:rPr>
          <w:rStyle w:val="Fett"/>
          <w:rFonts w:eastAsiaTheme="majorEastAsia"/>
        </w:rPr>
        <w:t xml:space="preserve"> und Posaunen / </w:t>
      </w:r>
      <w:proofErr w:type="spellStart"/>
      <w:r>
        <w:rPr>
          <w:rStyle w:val="Fett"/>
          <w:rFonts w:eastAsiaTheme="majorEastAsia"/>
        </w:rPr>
        <w:t>iauchtzet</w:t>
      </w:r>
      <w:proofErr w:type="spellEnd"/>
      <w:r>
        <w:rPr>
          <w:rStyle w:val="Fett"/>
          <w:rFonts w:eastAsiaTheme="majorEastAsia"/>
        </w:rPr>
        <w:t xml:space="preserve"> </w:t>
      </w:r>
      <w:proofErr w:type="spellStart"/>
      <w:r>
        <w:rPr>
          <w:rStyle w:val="Fett"/>
          <w:rFonts w:eastAsiaTheme="majorEastAsia"/>
        </w:rPr>
        <w:t>fuer</w:t>
      </w:r>
      <w:proofErr w:type="spellEnd"/>
      <w:r>
        <w:rPr>
          <w:rStyle w:val="Fett"/>
          <w:rFonts w:eastAsiaTheme="majorEastAsia"/>
        </w:rPr>
        <w:t xml:space="preserve"> dem </w:t>
      </w:r>
      <w:proofErr w:type="spellStart"/>
      <w:r>
        <w:rPr>
          <w:rStyle w:val="Fett"/>
          <w:rFonts w:eastAsiaTheme="majorEastAsia"/>
        </w:rPr>
        <w:t>Hern</w:t>
      </w:r>
      <w:proofErr w:type="spellEnd"/>
      <w:r>
        <w:rPr>
          <w:rStyle w:val="Fett"/>
          <w:rFonts w:eastAsiaTheme="majorEastAsia"/>
        </w:rPr>
        <w:t xml:space="preserve"> dem </w:t>
      </w:r>
      <w:proofErr w:type="spellStart"/>
      <w:r>
        <w:rPr>
          <w:rStyle w:val="Fett"/>
          <w:rFonts w:eastAsiaTheme="majorEastAsia"/>
        </w:rPr>
        <w:t>Koenige</w:t>
      </w:r>
      <w:proofErr w:type="spellEnd"/>
      <w:r>
        <w:rPr>
          <w:rStyle w:val="Fett"/>
          <w:rFonts w:eastAsiaTheme="majorEastAsia"/>
        </w:rPr>
        <w:t>.</w:t>
      </w:r>
      <w:r>
        <w:rPr>
          <w:b/>
          <w:bCs/>
        </w:rPr>
        <w:br/>
      </w:r>
      <w:r>
        <w:rPr>
          <w:rStyle w:val="Fett"/>
          <w:rFonts w:eastAsiaTheme="majorEastAsia"/>
        </w:rPr>
        <w:t xml:space="preserve">Das Meer brause und was drinnen ist / der Erdboden und die </w:t>
      </w:r>
      <w:proofErr w:type="spellStart"/>
      <w:r>
        <w:rPr>
          <w:rStyle w:val="Fett"/>
          <w:rFonts w:eastAsiaTheme="majorEastAsia"/>
        </w:rPr>
        <w:t>drauff</w:t>
      </w:r>
      <w:proofErr w:type="spellEnd"/>
      <w:r>
        <w:rPr>
          <w:rStyle w:val="Fett"/>
          <w:rFonts w:eastAsiaTheme="majorEastAsia"/>
        </w:rPr>
        <w:t xml:space="preserve"> </w:t>
      </w:r>
      <w:proofErr w:type="spellStart"/>
      <w:r>
        <w:rPr>
          <w:rStyle w:val="Fett"/>
          <w:rFonts w:eastAsiaTheme="majorEastAsia"/>
        </w:rPr>
        <w:t>wonen</w:t>
      </w:r>
      <w:proofErr w:type="spellEnd"/>
      <w:r>
        <w:rPr>
          <w:rStyle w:val="Fett"/>
          <w:rFonts w:eastAsiaTheme="majorEastAsia"/>
        </w:rPr>
        <w:t>.</w:t>
      </w:r>
      <w:r>
        <w:rPr>
          <w:b/>
          <w:bCs/>
        </w:rPr>
        <w:br/>
      </w:r>
      <w:r>
        <w:rPr>
          <w:rStyle w:val="Fett"/>
          <w:rFonts w:eastAsiaTheme="majorEastAsia"/>
        </w:rPr>
        <w:t xml:space="preserve">Die </w:t>
      </w:r>
      <w:proofErr w:type="spellStart"/>
      <w:r>
        <w:rPr>
          <w:rStyle w:val="Fett"/>
          <w:rFonts w:eastAsiaTheme="majorEastAsia"/>
        </w:rPr>
        <w:t>Wasserstroeme</w:t>
      </w:r>
      <w:proofErr w:type="spellEnd"/>
      <w:r>
        <w:rPr>
          <w:rStyle w:val="Fett"/>
          <w:rFonts w:eastAsiaTheme="majorEastAsia"/>
        </w:rPr>
        <w:t xml:space="preserve"> </w:t>
      </w:r>
      <w:proofErr w:type="spellStart"/>
      <w:r>
        <w:rPr>
          <w:rStyle w:val="Fett"/>
          <w:rFonts w:eastAsiaTheme="majorEastAsia"/>
        </w:rPr>
        <w:t>frolocken</w:t>
      </w:r>
      <w:proofErr w:type="spellEnd"/>
      <w:r>
        <w:rPr>
          <w:rStyle w:val="Fett"/>
          <w:rFonts w:eastAsiaTheme="majorEastAsia"/>
        </w:rPr>
        <w:t xml:space="preserve"> / und alle berge seien </w:t>
      </w:r>
      <w:proofErr w:type="spellStart"/>
      <w:r>
        <w:rPr>
          <w:rStyle w:val="Fett"/>
          <w:rFonts w:eastAsiaTheme="majorEastAsia"/>
        </w:rPr>
        <w:t>froelich</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dem </w:t>
      </w:r>
      <w:proofErr w:type="spellStart"/>
      <w:r>
        <w:rPr>
          <w:rStyle w:val="Fett"/>
          <w:rFonts w:eastAsiaTheme="majorEastAsia"/>
        </w:rPr>
        <w:t>Hern</w:t>
      </w:r>
      <w:proofErr w:type="spellEnd"/>
      <w:r>
        <w:rPr>
          <w:rStyle w:val="Fett"/>
          <w:rFonts w:eastAsiaTheme="majorEastAsia"/>
        </w:rPr>
        <w:t>.</w:t>
      </w:r>
      <w:r>
        <w:t xml:space="preserve"> </w:t>
      </w:r>
    </w:p>
    <w:p w14:paraId="47491D6C" w14:textId="77777777" w:rsidR="00297E56" w:rsidRDefault="00297E56" w:rsidP="00297E56">
      <w:pPr>
        <w:pStyle w:val="StandardWeb"/>
      </w:pPr>
      <w:r>
        <w:rPr>
          <w:rStyle w:val="Fett"/>
          <w:rFonts w:eastAsiaTheme="majorEastAsia"/>
        </w:rPr>
        <w:t xml:space="preserve">Denn er </w:t>
      </w:r>
      <w:proofErr w:type="spellStart"/>
      <w:r>
        <w:rPr>
          <w:rStyle w:val="Fett"/>
          <w:rFonts w:eastAsiaTheme="majorEastAsia"/>
        </w:rPr>
        <w:t>kompt</w:t>
      </w:r>
      <w:proofErr w:type="spellEnd"/>
      <w:r>
        <w:rPr>
          <w:rStyle w:val="Fett"/>
          <w:rFonts w:eastAsiaTheme="majorEastAsia"/>
        </w:rPr>
        <w:t xml:space="preserve"> das Erdreich zurichten: Er wird den Erdboden richten mit </w:t>
      </w:r>
      <w:proofErr w:type="spellStart"/>
      <w:r>
        <w:rPr>
          <w:rStyle w:val="Fett"/>
          <w:rFonts w:eastAsiaTheme="majorEastAsia"/>
        </w:rPr>
        <w:t>gerechtickeit</w:t>
      </w:r>
      <w:proofErr w:type="spellEnd"/>
      <w:r>
        <w:rPr>
          <w:rStyle w:val="Fett"/>
          <w:rFonts w:eastAsiaTheme="majorEastAsia"/>
        </w:rPr>
        <w:t xml:space="preserve"> / und die </w:t>
      </w:r>
      <w:proofErr w:type="spellStart"/>
      <w:r>
        <w:rPr>
          <w:rStyle w:val="Fett"/>
          <w:rFonts w:eastAsiaTheme="majorEastAsia"/>
        </w:rPr>
        <w:t>Voelcker</w:t>
      </w:r>
      <w:proofErr w:type="spellEnd"/>
      <w:r>
        <w:rPr>
          <w:rStyle w:val="Fett"/>
          <w:rFonts w:eastAsiaTheme="majorEastAsia"/>
        </w:rPr>
        <w:t xml:space="preserve"> mit recht.</w:t>
      </w:r>
      <w:r>
        <w:t xml:space="preserve"> </w:t>
      </w:r>
    </w:p>
    <w:p w14:paraId="5AFA9B10" w14:textId="77777777" w:rsidR="00297E56" w:rsidRDefault="00297E56" w:rsidP="00297E56">
      <w:pPr>
        <w:pStyle w:val="StandardWeb"/>
      </w:pPr>
      <w:r>
        <w:t xml:space="preserve">Aus </w:t>
      </w:r>
      <w:proofErr w:type="spellStart"/>
      <w:r>
        <w:t>disem</w:t>
      </w:r>
      <w:proofErr w:type="spellEnd"/>
      <w:r>
        <w:t xml:space="preserve"> Andern Teil last uns </w:t>
      </w:r>
      <w:proofErr w:type="spellStart"/>
      <w:r>
        <w:t>abermal</w:t>
      </w:r>
      <w:proofErr w:type="spellEnd"/>
      <w:r>
        <w:t xml:space="preserve"> lernen </w:t>
      </w:r>
    </w:p>
    <w:p w14:paraId="5B1BA50E" w14:textId="77777777" w:rsidR="00297E56" w:rsidRDefault="00297E56" w:rsidP="00297E56">
      <w:pPr>
        <w:pStyle w:val="berschrift3"/>
      </w:pPr>
      <w:r>
        <w:t xml:space="preserve">Wie womit wem wo </w:t>
      </w:r>
      <w:proofErr w:type="spellStart"/>
      <w:r>
        <w:t>warumb</w:t>
      </w:r>
      <w:proofErr w:type="spellEnd"/>
      <w:r>
        <w:t xml:space="preserve"> Gott </w:t>
      </w:r>
      <w:proofErr w:type="spellStart"/>
      <w:r>
        <w:t>gepeuet</w:t>
      </w:r>
      <w:proofErr w:type="spellEnd"/>
      <w:r>
        <w:t xml:space="preserve"> CHRISTUM getrost </w:t>
      </w:r>
      <w:proofErr w:type="spellStart"/>
      <w:r>
        <w:t>zupredigen</w:t>
      </w:r>
      <w:proofErr w:type="spellEnd"/>
      <w:r>
        <w:t>.</w:t>
      </w:r>
    </w:p>
    <w:p w14:paraId="4E97E7AC" w14:textId="14ADC769" w:rsidR="00297E56" w:rsidRDefault="00297E56" w:rsidP="00297E56">
      <w:pPr>
        <w:pStyle w:val="StandardWeb"/>
      </w:pPr>
      <w:proofErr w:type="spellStart"/>
      <w:r>
        <w:t>Jauchtzen</w:t>
      </w:r>
      <w:proofErr w:type="spellEnd"/>
      <w:r>
        <w:t xml:space="preserve"> / singen / </w:t>
      </w:r>
      <w:proofErr w:type="spellStart"/>
      <w:r>
        <w:t>rhuemen</w:t>
      </w:r>
      <w:proofErr w:type="spellEnd"/>
      <w:r>
        <w:t xml:space="preserve"> / loben / brausen / </w:t>
      </w:r>
      <w:proofErr w:type="spellStart"/>
      <w:r>
        <w:t>frolocken</w:t>
      </w:r>
      <w:proofErr w:type="spellEnd"/>
      <w:r>
        <w:t xml:space="preserve"> / </w:t>
      </w:r>
      <w:proofErr w:type="spellStart"/>
      <w:r>
        <w:t>froelich</w:t>
      </w:r>
      <w:proofErr w:type="spellEnd"/>
      <w:r>
        <w:t xml:space="preserve"> sein / </w:t>
      </w:r>
      <w:proofErr w:type="spellStart"/>
      <w:r>
        <w:t>heist</w:t>
      </w:r>
      <w:proofErr w:type="spellEnd"/>
      <w:r>
        <w:t xml:space="preserve"> das Evangelion CHRISTI getrost predigen: sintemal CHRISTUS der Herr ist den man predigen </w:t>
      </w:r>
      <w:proofErr w:type="spellStart"/>
      <w:r>
        <w:t>sol</w:t>
      </w:r>
      <w:proofErr w:type="spellEnd"/>
      <w:r>
        <w:t xml:space="preserve"> allein: Wie Paulus 1. Cor. 2. spricht / Ich hielte mich nicht </w:t>
      </w:r>
      <w:proofErr w:type="spellStart"/>
      <w:r>
        <w:t>dafuer</w:t>
      </w:r>
      <w:proofErr w:type="spellEnd"/>
      <w:r>
        <w:t xml:space="preserve"> das ich </w:t>
      </w:r>
      <w:proofErr w:type="spellStart"/>
      <w:r>
        <w:t>ettwas</w:t>
      </w:r>
      <w:proofErr w:type="spellEnd"/>
      <w:r>
        <w:t xml:space="preserve"> </w:t>
      </w:r>
      <w:proofErr w:type="spellStart"/>
      <w:r>
        <w:t>wueste</w:t>
      </w:r>
      <w:proofErr w:type="spellEnd"/>
      <w:r>
        <w:t xml:space="preserve"> unter euch / on alleine JESUM CHRISTUM </w:t>
      </w:r>
      <w:proofErr w:type="spellStart"/>
      <w:r>
        <w:t>iauchtzen</w:t>
      </w:r>
      <w:proofErr w:type="spellEnd"/>
      <w:r>
        <w:t xml:space="preserve"> / singen / </w:t>
      </w:r>
      <w:proofErr w:type="spellStart"/>
      <w:r>
        <w:t>rhuemen</w:t>
      </w:r>
      <w:proofErr w:type="spellEnd"/>
      <w:r>
        <w:t xml:space="preserve"> / loben / brausen / </w:t>
      </w:r>
      <w:proofErr w:type="spellStart"/>
      <w:r>
        <w:t>frolocken</w:t>
      </w:r>
      <w:proofErr w:type="spellEnd"/>
      <w:r>
        <w:t xml:space="preserve"> / </w:t>
      </w:r>
      <w:proofErr w:type="spellStart"/>
      <w:r>
        <w:t>froelich</w:t>
      </w:r>
      <w:proofErr w:type="spellEnd"/>
      <w:r>
        <w:t xml:space="preserve"> sein: mit </w:t>
      </w:r>
      <w:proofErr w:type="spellStart"/>
      <w:r>
        <w:t>Harffen</w:t>
      </w:r>
      <w:proofErr w:type="spellEnd"/>
      <w:r>
        <w:t xml:space="preserve"> / Psalmen / </w:t>
      </w:r>
      <w:proofErr w:type="spellStart"/>
      <w:r>
        <w:t>Drometen</w:t>
      </w:r>
      <w:proofErr w:type="spellEnd"/>
      <w:r>
        <w:t xml:space="preserve"> / Posaunen: </w:t>
      </w:r>
      <w:proofErr w:type="spellStart"/>
      <w:r>
        <w:t>wil</w:t>
      </w:r>
      <w:proofErr w:type="spellEnd"/>
      <w:r>
        <w:t xml:space="preserve"> </w:t>
      </w:r>
      <w:proofErr w:type="spellStart"/>
      <w:r>
        <w:t>gewislich</w:t>
      </w:r>
      <w:proofErr w:type="spellEnd"/>
      <w:r>
        <w:t xml:space="preserve"> mit dieser nicht </w:t>
      </w:r>
      <w:proofErr w:type="spellStart"/>
      <w:r>
        <w:t>einerley</w:t>
      </w:r>
      <w:proofErr w:type="spellEnd"/>
      <w:r>
        <w:t xml:space="preserve"> </w:t>
      </w:r>
      <w:proofErr w:type="spellStart"/>
      <w:r>
        <w:t>Musica</w:t>
      </w:r>
      <w:proofErr w:type="spellEnd"/>
      <w:r>
        <w:t xml:space="preserve"> 1. </w:t>
      </w:r>
      <w:proofErr w:type="spellStart"/>
      <w:r>
        <w:t>Chro</w:t>
      </w:r>
      <w:proofErr w:type="spellEnd"/>
      <w:r>
        <w:t xml:space="preserve">. xvi. damit man Gott im Alten Testament </w:t>
      </w:r>
      <w:proofErr w:type="spellStart"/>
      <w:r>
        <w:t>iauchtzet</w:t>
      </w:r>
      <w:proofErr w:type="spellEnd"/>
      <w:r>
        <w:t xml:space="preserve"> / </w:t>
      </w:r>
      <w:proofErr w:type="spellStart"/>
      <w:r>
        <w:t>sange</w:t>
      </w:r>
      <w:proofErr w:type="spellEnd"/>
      <w:r>
        <w:t xml:space="preserve"> / </w:t>
      </w:r>
      <w:proofErr w:type="spellStart"/>
      <w:r>
        <w:t>rhuemet</w:t>
      </w:r>
      <w:proofErr w:type="spellEnd"/>
      <w:r>
        <w:t xml:space="preserve"> / lobet / brauset / </w:t>
      </w:r>
      <w:proofErr w:type="spellStart"/>
      <w:r>
        <w:t>frolocket</w:t>
      </w:r>
      <w:proofErr w:type="spellEnd"/>
      <w:r>
        <w:t xml:space="preserve"> / </w:t>
      </w:r>
      <w:proofErr w:type="spellStart"/>
      <w:r>
        <w:t>froelich</w:t>
      </w:r>
      <w:proofErr w:type="spellEnd"/>
      <w:r>
        <w:t xml:space="preserve"> war / die </w:t>
      </w:r>
      <w:proofErr w:type="spellStart"/>
      <w:r>
        <w:t>mancherley</w:t>
      </w:r>
      <w:proofErr w:type="spellEnd"/>
      <w:r>
        <w:t xml:space="preserve"> gnadenpredigt der Evangelisten im </w:t>
      </w:r>
      <w:proofErr w:type="spellStart"/>
      <w:r>
        <w:t>Newen</w:t>
      </w:r>
      <w:proofErr w:type="spellEnd"/>
      <w:r>
        <w:t xml:space="preserve"> Testament </w:t>
      </w:r>
      <w:proofErr w:type="spellStart"/>
      <w:r>
        <w:t>fuergebildet</w:t>
      </w:r>
      <w:proofErr w:type="spellEnd"/>
      <w:r>
        <w:t xml:space="preserve"> haben: Wie David </w:t>
      </w:r>
      <w:proofErr w:type="spellStart"/>
      <w:r>
        <w:t>Psal</w:t>
      </w:r>
      <w:proofErr w:type="spellEnd"/>
      <w:r>
        <w:t xml:space="preserve">. 68. auch </w:t>
      </w:r>
      <w:proofErr w:type="spellStart"/>
      <w:r>
        <w:t>deuttet</w:t>
      </w:r>
      <w:proofErr w:type="spellEnd"/>
      <w:r>
        <w:t xml:space="preserve"> </w:t>
      </w:r>
      <w:proofErr w:type="spellStart"/>
      <w:r>
        <w:t>auff</w:t>
      </w:r>
      <w:proofErr w:type="spellEnd"/>
      <w:r>
        <w:t xml:space="preserve"> solche </w:t>
      </w:r>
      <w:proofErr w:type="spellStart"/>
      <w:r>
        <w:t>mancherley</w:t>
      </w:r>
      <w:proofErr w:type="spellEnd"/>
      <w:r>
        <w:t xml:space="preserve"> gaben des </w:t>
      </w:r>
      <w:proofErr w:type="spellStart"/>
      <w:r>
        <w:t>Ampts</w:t>
      </w:r>
      <w:proofErr w:type="spellEnd"/>
      <w:r>
        <w:t xml:space="preserve"> da er spricht / Die Senger gehen vorher darnach die </w:t>
      </w:r>
      <w:proofErr w:type="spellStart"/>
      <w:r>
        <w:t>Spilleuete</w:t>
      </w:r>
      <w:proofErr w:type="spellEnd"/>
      <w:r>
        <w:t xml:space="preserve"> unter den </w:t>
      </w:r>
      <w:proofErr w:type="spellStart"/>
      <w:r>
        <w:t>Megden</w:t>
      </w:r>
      <w:proofErr w:type="spellEnd"/>
      <w:r>
        <w:t xml:space="preserve"> die da </w:t>
      </w:r>
      <w:proofErr w:type="spellStart"/>
      <w:r>
        <w:t>paucken</w:t>
      </w:r>
      <w:proofErr w:type="spellEnd"/>
      <w:r>
        <w:t xml:space="preserve"> / da </w:t>
      </w:r>
      <w:proofErr w:type="spellStart"/>
      <w:r>
        <w:t>herschet</w:t>
      </w:r>
      <w:proofErr w:type="spellEnd"/>
      <w:r>
        <w:t xml:space="preserve"> der kleine </w:t>
      </w:r>
      <w:proofErr w:type="spellStart"/>
      <w:r w:rsidRPr="00297E56">
        <w:t>BenJamin</w:t>
      </w:r>
      <w:proofErr w:type="spellEnd"/>
      <w:r>
        <w:t xml:space="preserve">. Und zwar solche </w:t>
      </w:r>
      <w:proofErr w:type="spellStart"/>
      <w:r>
        <w:t>manchfeltige</w:t>
      </w:r>
      <w:proofErr w:type="spellEnd"/>
      <w:r>
        <w:t xml:space="preserve"> gaben des </w:t>
      </w:r>
      <w:proofErr w:type="spellStart"/>
      <w:r>
        <w:t>Ampts</w:t>
      </w:r>
      <w:proofErr w:type="spellEnd"/>
      <w:r>
        <w:t xml:space="preserve"> </w:t>
      </w:r>
      <w:proofErr w:type="spellStart"/>
      <w:r>
        <w:t>drueckt</w:t>
      </w:r>
      <w:proofErr w:type="spellEnd"/>
      <w:r>
        <w:t xml:space="preserve"> Paulus </w:t>
      </w:r>
      <w:proofErr w:type="spellStart"/>
      <w:r>
        <w:t>klarlich</w:t>
      </w:r>
      <w:proofErr w:type="spellEnd"/>
      <w:r>
        <w:t xml:space="preserve"> und fein unterschiedlich aus da er spricht Eph. 4. Er hat </w:t>
      </w:r>
      <w:proofErr w:type="spellStart"/>
      <w:r>
        <w:t>ettliche</w:t>
      </w:r>
      <w:proofErr w:type="spellEnd"/>
      <w:r>
        <w:t xml:space="preserve"> gesetzt zu Aposteln </w:t>
      </w:r>
      <w:proofErr w:type="spellStart"/>
      <w:r>
        <w:t>ettliche</w:t>
      </w:r>
      <w:proofErr w:type="spellEnd"/>
      <w:r>
        <w:t xml:space="preserve"> zu Propheten / </w:t>
      </w:r>
      <w:proofErr w:type="spellStart"/>
      <w:r>
        <w:t>ettliche</w:t>
      </w:r>
      <w:proofErr w:type="spellEnd"/>
      <w:r>
        <w:t xml:space="preserve"> zu Evangelisten / </w:t>
      </w:r>
      <w:proofErr w:type="spellStart"/>
      <w:r>
        <w:t>ettliche</w:t>
      </w:r>
      <w:proofErr w:type="spellEnd"/>
      <w:r>
        <w:t xml:space="preserve"> zu </w:t>
      </w:r>
      <w:proofErr w:type="spellStart"/>
      <w:r>
        <w:t>Hirtten</w:t>
      </w:r>
      <w:proofErr w:type="spellEnd"/>
      <w:r>
        <w:t xml:space="preserve"> und </w:t>
      </w:r>
      <w:proofErr w:type="spellStart"/>
      <w:r>
        <w:t>Lerer</w:t>
      </w:r>
      <w:proofErr w:type="spellEnd"/>
      <w:r>
        <w:t xml:space="preserve"> / das die heiligen </w:t>
      </w:r>
      <w:proofErr w:type="spellStart"/>
      <w:r>
        <w:t>zugericht</w:t>
      </w:r>
      <w:proofErr w:type="spellEnd"/>
      <w:r>
        <w:t xml:space="preserve"> werden zum </w:t>
      </w:r>
      <w:proofErr w:type="spellStart"/>
      <w:r>
        <w:t>werck</w:t>
      </w:r>
      <w:proofErr w:type="spellEnd"/>
      <w:r>
        <w:t xml:space="preserve"> des </w:t>
      </w:r>
      <w:proofErr w:type="spellStart"/>
      <w:r>
        <w:t>Ampts</w:t>
      </w:r>
      <w:proofErr w:type="spellEnd"/>
      <w:r>
        <w:t xml:space="preserve">. Wer </w:t>
      </w:r>
      <w:proofErr w:type="spellStart"/>
      <w:r>
        <w:t>sol</w:t>
      </w:r>
      <w:proofErr w:type="spellEnd"/>
      <w:r>
        <w:t xml:space="preserve"> aber </w:t>
      </w:r>
      <w:proofErr w:type="spellStart"/>
      <w:r>
        <w:t>iauchtzen</w:t>
      </w:r>
      <w:proofErr w:type="spellEnd"/>
      <w:r>
        <w:t xml:space="preserve"> / singen / </w:t>
      </w:r>
      <w:proofErr w:type="spellStart"/>
      <w:r>
        <w:t>rhuemen</w:t>
      </w:r>
      <w:proofErr w:type="spellEnd"/>
      <w:r>
        <w:t xml:space="preserve"> / loben / brausen / </w:t>
      </w:r>
      <w:proofErr w:type="spellStart"/>
      <w:r>
        <w:t>frolocken</w:t>
      </w:r>
      <w:proofErr w:type="spellEnd"/>
      <w:r>
        <w:t xml:space="preserve"> / </w:t>
      </w:r>
      <w:proofErr w:type="spellStart"/>
      <w:r>
        <w:t>froelich</w:t>
      </w:r>
      <w:proofErr w:type="spellEnd"/>
      <w:r>
        <w:t xml:space="preserve"> sein: Alle Welt Meer und was drinnen ist / Erdboden und was </w:t>
      </w:r>
      <w:proofErr w:type="spellStart"/>
      <w:r>
        <w:t>drauff</w:t>
      </w:r>
      <w:proofErr w:type="spellEnd"/>
      <w:r>
        <w:t xml:space="preserve"> </w:t>
      </w:r>
      <w:proofErr w:type="spellStart"/>
      <w:r>
        <w:t>wonet</w:t>
      </w:r>
      <w:proofErr w:type="spellEnd"/>
      <w:r>
        <w:t xml:space="preserve"> / </w:t>
      </w:r>
      <w:proofErr w:type="spellStart"/>
      <w:r>
        <w:t>Wasserstroeme</w:t>
      </w:r>
      <w:proofErr w:type="spellEnd"/>
      <w:r>
        <w:t xml:space="preserve"> / alle berge: </w:t>
      </w:r>
      <w:proofErr w:type="spellStart"/>
      <w:r>
        <w:t>wil</w:t>
      </w:r>
      <w:proofErr w:type="spellEnd"/>
      <w:r>
        <w:t xml:space="preserve"> damit die </w:t>
      </w:r>
      <w:proofErr w:type="spellStart"/>
      <w:r>
        <w:t>gantzen</w:t>
      </w:r>
      <w:proofErr w:type="spellEnd"/>
      <w:r>
        <w:t xml:space="preserve"> </w:t>
      </w:r>
      <w:proofErr w:type="spellStart"/>
      <w:r>
        <w:t>Creature</w:t>
      </w:r>
      <w:proofErr w:type="spellEnd"/>
      <w:r>
        <w:t xml:space="preserve"> verstanden haben / welcher CHRISTUS </w:t>
      </w:r>
      <w:proofErr w:type="spellStart"/>
      <w:r>
        <w:t>befilhet</w:t>
      </w:r>
      <w:proofErr w:type="spellEnd"/>
      <w:r>
        <w:t xml:space="preserve"> das Evangelion </w:t>
      </w:r>
      <w:proofErr w:type="spellStart"/>
      <w:r>
        <w:t>zupredigen</w:t>
      </w:r>
      <w:proofErr w:type="spellEnd"/>
      <w:r>
        <w:t xml:space="preserve"> da er spricht Mar. </w:t>
      </w:r>
      <w:proofErr w:type="spellStart"/>
      <w:r>
        <w:t>vl</w:t>
      </w:r>
      <w:proofErr w:type="spellEnd"/>
      <w:r>
        <w:t xml:space="preserve">. gehet hin in alle </w:t>
      </w:r>
      <w:proofErr w:type="spellStart"/>
      <w:r>
        <w:t>welt</w:t>
      </w:r>
      <w:proofErr w:type="spellEnd"/>
      <w:r>
        <w:t xml:space="preserve"> und prediget das Evangelion aller </w:t>
      </w:r>
      <w:proofErr w:type="spellStart"/>
      <w:r>
        <w:t>Creature</w:t>
      </w:r>
      <w:proofErr w:type="spellEnd"/>
      <w:r>
        <w:t xml:space="preserve"> / wer da </w:t>
      </w:r>
      <w:proofErr w:type="spellStart"/>
      <w:r>
        <w:t>glewbet</w:t>
      </w:r>
      <w:proofErr w:type="spellEnd"/>
      <w:r>
        <w:t xml:space="preserve"> der wird selig werden / wer nicht </w:t>
      </w:r>
      <w:proofErr w:type="spellStart"/>
      <w:r>
        <w:t>glewbet</w:t>
      </w:r>
      <w:proofErr w:type="spellEnd"/>
      <w:r>
        <w:t xml:space="preserve"> der wird </w:t>
      </w:r>
      <w:proofErr w:type="spellStart"/>
      <w:r>
        <w:t>verdampt</w:t>
      </w:r>
      <w:proofErr w:type="spellEnd"/>
      <w:r>
        <w:t xml:space="preserve"> werden. Denn das CHRISTUS </w:t>
      </w:r>
      <w:proofErr w:type="spellStart"/>
      <w:r>
        <w:t>umb</w:t>
      </w:r>
      <w:proofErr w:type="spellEnd"/>
      <w:r>
        <w:t xml:space="preserve"> des willen aller </w:t>
      </w:r>
      <w:proofErr w:type="spellStart"/>
      <w:r>
        <w:t>Creature</w:t>
      </w:r>
      <w:proofErr w:type="spellEnd"/>
      <w:r>
        <w:t xml:space="preserve"> das Evangelio </w:t>
      </w:r>
      <w:proofErr w:type="spellStart"/>
      <w:r>
        <w:t>geprediget</w:t>
      </w:r>
      <w:proofErr w:type="spellEnd"/>
      <w:r>
        <w:t xml:space="preserve"> haben wolle das alle Creatur auch CHRISTUM preise: scheinet aus </w:t>
      </w:r>
      <w:proofErr w:type="spellStart"/>
      <w:r>
        <w:t>disem</w:t>
      </w:r>
      <w:proofErr w:type="spellEnd"/>
      <w:r>
        <w:t xml:space="preserve"> </w:t>
      </w:r>
      <w:proofErr w:type="spellStart"/>
      <w:r>
        <w:t>befelh</w:t>
      </w:r>
      <w:proofErr w:type="spellEnd"/>
      <w:r>
        <w:t xml:space="preserve"> des heiligen Geistes </w:t>
      </w:r>
      <w:proofErr w:type="spellStart"/>
      <w:r>
        <w:t>Psal</w:t>
      </w:r>
      <w:proofErr w:type="spellEnd"/>
      <w:r>
        <w:t xml:space="preserve">. 34. Preiset mit mir den </w:t>
      </w:r>
      <w:proofErr w:type="spellStart"/>
      <w:r>
        <w:t>Hern</w:t>
      </w:r>
      <w:proofErr w:type="spellEnd"/>
      <w:r>
        <w:t xml:space="preserve"> / und las uns mit einander seinen </w:t>
      </w:r>
      <w:proofErr w:type="spellStart"/>
      <w:r>
        <w:t>namen</w:t>
      </w:r>
      <w:proofErr w:type="spellEnd"/>
      <w:r>
        <w:t xml:space="preserve"> </w:t>
      </w:r>
      <w:proofErr w:type="spellStart"/>
      <w:r>
        <w:t>erhoehen</w:t>
      </w:r>
      <w:proofErr w:type="spellEnd"/>
      <w:r>
        <w:t xml:space="preserve">. Wo </w:t>
      </w:r>
      <w:proofErr w:type="spellStart"/>
      <w:r>
        <w:t>sol</w:t>
      </w:r>
      <w:proofErr w:type="spellEnd"/>
      <w:r>
        <w:t xml:space="preserve"> man im aber </w:t>
      </w:r>
      <w:proofErr w:type="spellStart"/>
      <w:r>
        <w:t>iauchtzen</w:t>
      </w:r>
      <w:proofErr w:type="spellEnd"/>
      <w:r>
        <w:t xml:space="preserve"> / singen / </w:t>
      </w:r>
      <w:proofErr w:type="spellStart"/>
      <w:r>
        <w:t>rhuemen</w:t>
      </w:r>
      <w:proofErr w:type="spellEnd"/>
      <w:r>
        <w:t xml:space="preserve"> / loben / brausen / </w:t>
      </w:r>
      <w:proofErr w:type="spellStart"/>
      <w:r>
        <w:t>frolocken</w:t>
      </w:r>
      <w:proofErr w:type="spellEnd"/>
      <w:r>
        <w:t xml:space="preserve"> / </w:t>
      </w:r>
      <w:proofErr w:type="spellStart"/>
      <w:r>
        <w:t>froelich</w:t>
      </w:r>
      <w:proofErr w:type="spellEnd"/>
      <w:r>
        <w:t xml:space="preserve"> sein: </w:t>
      </w:r>
      <w:proofErr w:type="spellStart"/>
      <w:r>
        <w:t>fuer</w:t>
      </w:r>
      <w:proofErr w:type="spellEnd"/>
      <w:r>
        <w:t xml:space="preserve"> dem </w:t>
      </w:r>
      <w:proofErr w:type="spellStart"/>
      <w:r>
        <w:t>Hern</w:t>
      </w:r>
      <w:proofErr w:type="spellEnd"/>
      <w:r>
        <w:t xml:space="preserve"> dem </w:t>
      </w:r>
      <w:proofErr w:type="spellStart"/>
      <w:r>
        <w:t>Koenige</w:t>
      </w:r>
      <w:proofErr w:type="spellEnd"/>
      <w:r>
        <w:t xml:space="preserve">: Wer ist der Herr </w:t>
      </w:r>
      <w:proofErr w:type="spellStart"/>
      <w:r>
        <w:t>Koenig</w:t>
      </w:r>
      <w:proofErr w:type="spellEnd"/>
      <w:r>
        <w:t xml:space="preserve">: Es ist der Herr Zebaoth der </w:t>
      </w:r>
      <w:proofErr w:type="spellStart"/>
      <w:r w:rsidRPr="00297E56">
        <w:t>EhrenKoenig</w:t>
      </w:r>
      <w:proofErr w:type="spellEnd"/>
      <w:r>
        <w:t xml:space="preserve"> der </w:t>
      </w:r>
      <w:proofErr w:type="spellStart"/>
      <w:r>
        <w:t>Mechtig</w:t>
      </w:r>
      <w:proofErr w:type="spellEnd"/>
      <w:r>
        <w:t xml:space="preserve"> im </w:t>
      </w:r>
      <w:proofErr w:type="spellStart"/>
      <w:r>
        <w:t>streitte</w:t>
      </w:r>
      <w:proofErr w:type="spellEnd"/>
      <w:r>
        <w:t xml:space="preserve"> JESUS CHRISTUS / als in </w:t>
      </w:r>
      <w:proofErr w:type="spellStart"/>
      <w:r>
        <w:t>Psal</w:t>
      </w:r>
      <w:proofErr w:type="spellEnd"/>
      <w:r>
        <w:t xml:space="preserve">. 24. nennet. Er ist aber in der gemeine der Heiligen. Wie </w:t>
      </w:r>
      <w:proofErr w:type="spellStart"/>
      <w:r>
        <w:t>Psal</w:t>
      </w:r>
      <w:proofErr w:type="spellEnd"/>
      <w:r>
        <w:t xml:space="preserve">. 89. </w:t>
      </w:r>
      <w:proofErr w:type="spellStart"/>
      <w:r>
        <w:t>klinet</w:t>
      </w:r>
      <w:proofErr w:type="spellEnd"/>
      <w:r>
        <w:t xml:space="preserve"> / Gott ist fast </w:t>
      </w:r>
      <w:proofErr w:type="spellStart"/>
      <w:r>
        <w:t>mechtig</w:t>
      </w:r>
      <w:proofErr w:type="spellEnd"/>
      <w:r>
        <w:t xml:space="preserve"> in der </w:t>
      </w:r>
      <w:proofErr w:type="spellStart"/>
      <w:r>
        <w:t>samlunge</w:t>
      </w:r>
      <w:proofErr w:type="spellEnd"/>
      <w:r>
        <w:t xml:space="preserve"> der Heiligen. Und Paulus 2. Cor. 6. </w:t>
      </w:r>
      <w:proofErr w:type="spellStart"/>
      <w:r>
        <w:t>Ir</w:t>
      </w:r>
      <w:proofErr w:type="spellEnd"/>
      <w:r>
        <w:t xml:space="preserve"> seit der Tempel des lebendigen Gottes / wie denn Gott spricht Levit. 26. Ich </w:t>
      </w:r>
      <w:proofErr w:type="spellStart"/>
      <w:r>
        <w:t>wil</w:t>
      </w:r>
      <w:proofErr w:type="spellEnd"/>
      <w:r>
        <w:t xml:space="preserve"> in </w:t>
      </w:r>
      <w:proofErr w:type="spellStart"/>
      <w:r>
        <w:t>inen</w:t>
      </w:r>
      <w:proofErr w:type="spellEnd"/>
      <w:r>
        <w:t xml:space="preserve"> </w:t>
      </w:r>
      <w:proofErr w:type="spellStart"/>
      <w:r>
        <w:t>wonen</w:t>
      </w:r>
      <w:proofErr w:type="spellEnd"/>
      <w:r>
        <w:t xml:space="preserve"> und in </w:t>
      </w:r>
      <w:proofErr w:type="spellStart"/>
      <w:r>
        <w:t>inen</w:t>
      </w:r>
      <w:proofErr w:type="spellEnd"/>
      <w:r>
        <w:t xml:space="preserve"> wandeln und </w:t>
      </w:r>
      <w:proofErr w:type="spellStart"/>
      <w:r>
        <w:t>wil</w:t>
      </w:r>
      <w:proofErr w:type="spellEnd"/>
      <w:r>
        <w:t xml:space="preserve"> </w:t>
      </w:r>
      <w:proofErr w:type="spellStart"/>
      <w:r>
        <w:t>ir</w:t>
      </w:r>
      <w:proofErr w:type="spellEnd"/>
      <w:r>
        <w:t xml:space="preserve"> Gott sein und sie sollen mein </w:t>
      </w:r>
      <w:proofErr w:type="spellStart"/>
      <w:r>
        <w:t>volck</w:t>
      </w:r>
      <w:proofErr w:type="spellEnd"/>
      <w:r>
        <w:t xml:space="preserve"> sein. </w:t>
      </w:r>
    </w:p>
    <w:p w14:paraId="349F864E" w14:textId="77777777" w:rsidR="00297E56" w:rsidRDefault="00297E56" w:rsidP="00297E56">
      <w:pPr>
        <w:pStyle w:val="StandardWeb"/>
      </w:pPr>
      <w:r>
        <w:t xml:space="preserve">Daraus </w:t>
      </w:r>
      <w:proofErr w:type="spellStart"/>
      <w:r>
        <w:t>wolzuvernemen</w:t>
      </w:r>
      <w:proofErr w:type="spellEnd"/>
      <w:r>
        <w:t xml:space="preserve"> / wer der gemeine CHRISTI prediget / der </w:t>
      </w:r>
      <w:proofErr w:type="spellStart"/>
      <w:r>
        <w:t>iauchtzet</w:t>
      </w:r>
      <w:proofErr w:type="spellEnd"/>
      <w:r>
        <w:t xml:space="preserve"> / singet / </w:t>
      </w:r>
      <w:proofErr w:type="spellStart"/>
      <w:r>
        <w:t>rhuemet</w:t>
      </w:r>
      <w:proofErr w:type="spellEnd"/>
      <w:r>
        <w:t xml:space="preserve"> / lobet / brauset / </w:t>
      </w:r>
      <w:proofErr w:type="spellStart"/>
      <w:r>
        <w:t>frolocket</w:t>
      </w:r>
      <w:proofErr w:type="spellEnd"/>
      <w:r>
        <w:t xml:space="preserve"> / ist </w:t>
      </w:r>
      <w:proofErr w:type="spellStart"/>
      <w:r>
        <w:t>froelich</w:t>
      </w:r>
      <w:proofErr w:type="spellEnd"/>
      <w:r>
        <w:t xml:space="preserve"> </w:t>
      </w:r>
      <w:proofErr w:type="spellStart"/>
      <w:r>
        <w:t>fur</w:t>
      </w:r>
      <w:proofErr w:type="spellEnd"/>
      <w:r>
        <w:t xml:space="preserve"> dem </w:t>
      </w:r>
      <w:proofErr w:type="spellStart"/>
      <w:r>
        <w:t>Hern</w:t>
      </w:r>
      <w:proofErr w:type="spellEnd"/>
      <w:r>
        <w:t xml:space="preserve"> dem </w:t>
      </w:r>
      <w:proofErr w:type="spellStart"/>
      <w:r>
        <w:t>Koenige</w:t>
      </w:r>
      <w:proofErr w:type="spellEnd"/>
      <w:r>
        <w:t xml:space="preserve">. </w:t>
      </w:r>
      <w:proofErr w:type="spellStart"/>
      <w:r>
        <w:t>Warumb</w:t>
      </w:r>
      <w:proofErr w:type="spellEnd"/>
      <w:r>
        <w:t xml:space="preserve"> man aber </w:t>
      </w:r>
      <w:proofErr w:type="spellStart"/>
      <w:r>
        <w:t>fur</w:t>
      </w:r>
      <w:proofErr w:type="spellEnd"/>
      <w:r>
        <w:t xml:space="preserve"> dem </w:t>
      </w:r>
      <w:proofErr w:type="spellStart"/>
      <w:r>
        <w:t>Hern</w:t>
      </w:r>
      <w:proofErr w:type="spellEnd"/>
      <w:r>
        <w:t xml:space="preserve"> und </w:t>
      </w:r>
      <w:proofErr w:type="spellStart"/>
      <w:r>
        <w:t>Koenige</w:t>
      </w:r>
      <w:proofErr w:type="spellEnd"/>
      <w:r>
        <w:t xml:space="preserve"> </w:t>
      </w:r>
      <w:proofErr w:type="spellStart"/>
      <w:r>
        <w:t>iauchtzen</w:t>
      </w:r>
      <w:proofErr w:type="spellEnd"/>
      <w:r>
        <w:t xml:space="preserve"> / singen / </w:t>
      </w:r>
      <w:proofErr w:type="spellStart"/>
      <w:r>
        <w:t>rhuemen</w:t>
      </w:r>
      <w:proofErr w:type="spellEnd"/>
      <w:r>
        <w:t xml:space="preserve"> / loben / brausen / </w:t>
      </w:r>
      <w:proofErr w:type="spellStart"/>
      <w:r>
        <w:t>frolocken</w:t>
      </w:r>
      <w:proofErr w:type="spellEnd"/>
      <w:r>
        <w:t xml:space="preserve"> / </w:t>
      </w:r>
      <w:proofErr w:type="spellStart"/>
      <w:r>
        <w:t>froelich</w:t>
      </w:r>
      <w:proofErr w:type="spellEnd"/>
      <w:r>
        <w:t xml:space="preserve"> sein solle / zeiget er an mit </w:t>
      </w:r>
      <w:proofErr w:type="spellStart"/>
      <w:r>
        <w:t>disen</w:t>
      </w:r>
      <w:proofErr w:type="spellEnd"/>
      <w:r>
        <w:t xml:space="preserve"> </w:t>
      </w:r>
      <w:proofErr w:type="spellStart"/>
      <w:r>
        <w:t>wortten</w:t>
      </w:r>
      <w:proofErr w:type="spellEnd"/>
      <w:r>
        <w:t xml:space="preserve"> (denn er </w:t>
      </w:r>
      <w:proofErr w:type="spellStart"/>
      <w:r>
        <w:t>kompt</w:t>
      </w:r>
      <w:proofErr w:type="spellEnd"/>
      <w:r>
        <w:t xml:space="preserve"> das Erdreich zurichten: Er wird den </w:t>
      </w:r>
      <w:proofErr w:type="spellStart"/>
      <w:r>
        <w:t>erdboden</w:t>
      </w:r>
      <w:proofErr w:type="spellEnd"/>
      <w:r>
        <w:t xml:space="preserve"> richten mit </w:t>
      </w:r>
      <w:proofErr w:type="spellStart"/>
      <w:r>
        <w:t>gerechtickeit</w:t>
      </w:r>
      <w:proofErr w:type="spellEnd"/>
      <w:r>
        <w:t xml:space="preserve"> / und die </w:t>
      </w:r>
      <w:proofErr w:type="spellStart"/>
      <w:r>
        <w:t>Voelcker</w:t>
      </w:r>
      <w:proofErr w:type="spellEnd"/>
      <w:r>
        <w:t xml:space="preserve"> mit recht) will nicht alleine </w:t>
      </w:r>
      <w:proofErr w:type="spellStart"/>
      <w:r>
        <w:t>darumb</w:t>
      </w:r>
      <w:proofErr w:type="spellEnd"/>
      <w:r>
        <w:t xml:space="preserve"> von CHRISTO </w:t>
      </w:r>
      <w:proofErr w:type="spellStart"/>
      <w:r>
        <w:t>geiauchtzet</w:t>
      </w:r>
      <w:proofErr w:type="spellEnd"/>
      <w:r>
        <w:t xml:space="preserve"> / gesungen / </w:t>
      </w:r>
      <w:proofErr w:type="spellStart"/>
      <w:r>
        <w:t>gerhuemet</w:t>
      </w:r>
      <w:proofErr w:type="spellEnd"/>
      <w:r>
        <w:t xml:space="preserve"> / gelobet / </w:t>
      </w:r>
      <w:proofErr w:type="spellStart"/>
      <w:r>
        <w:t>gebrauset</w:t>
      </w:r>
      <w:proofErr w:type="spellEnd"/>
      <w:r>
        <w:t xml:space="preserve"> / </w:t>
      </w:r>
      <w:proofErr w:type="spellStart"/>
      <w:r>
        <w:t>gefrolocket</w:t>
      </w:r>
      <w:proofErr w:type="spellEnd"/>
      <w:r>
        <w:t xml:space="preserve"> / </w:t>
      </w:r>
      <w:proofErr w:type="spellStart"/>
      <w:r>
        <w:t>iubiliret</w:t>
      </w:r>
      <w:proofErr w:type="spellEnd"/>
      <w:r>
        <w:t xml:space="preserve"> haben / das CHRISTUS mit seinem </w:t>
      </w:r>
      <w:proofErr w:type="spellStart"/>
      <w:r>
        <w:t>Predigampt</w:t>
      </w:r>
      <w:proofErr w:type="spellEnd"/>
      <w:r>
        <w:t xml:space="preserve"> dem Evangelischen Reich aller </w:t>
      </w:r>
      <w:proofErr w:type="spellStart"/>
      <w:r>
        <w:t>welt</w:t>
      </w:r>
      <w:proofErr w:type="spellEnd"/>
      <w:r>
        <w:t xml:space="preserve"> offenbaret das er </w:t>
      </w:r>
      <w:proofErr w:type="spellStart"/>
      <w:r>
        <w:t>gerechtickeit</w:t>
      </w:r>
      <w:proofErr w:type="spellEnd"/>
      <w:r>
        <w:t xml:space="preserve"> liebe und </w:t>
      </w:r>
      <w:proofErr w:type="spellStart"/>
      <w:r>
        <w:t>ungerechtickeit</w:t>
      </w:r>
      <w:proofErr w:type="spellEnd"/>
      <w:r>
        <w:t xml:space="preserve"> hasse / nach dem 45. Psalm / Sondern auch das er am </w:t>
      </w:r>
      <w:proofErr w:type="spellStart"/>
      <w:r>
        <w:t>Juengstengericht</w:t>
      </w:r>
      <w:proofErr w:type="spellEnd"/>
      <w:r>
        <w:t xml:space="preserve"> alle </w:t>
      </w:r>
      <w:proofErr w:type="spellStart"/>
      <w:r>
        <w:t>glewbigen</w:t>
      </w:r>
      <w:proofErr w:type="spellEnd"/>
      <w:r>
        <w:t xml:space="preserve"> seligmachen und alle </w:t>
      </w:r>
      <w:proofErr w:type="spellStart"/>
      <w:r>
        <w:t>unglewbigen</w:t>
      </w:r>
      <w:proofErr w:type="spellEnd"/>
      <w:r>
        <w:t xml:space="preserve"> verdammen werde / nach </w:t>
      </w:r>
      <w:proofErr w:type="spellStart"/>
      <w:r>
        <w:t>disem</w:t>
      </w:r>
      <w:proofErr w:type="spellEnd"/>
      <w:r>
        <w:t xml:space="preserve"> Spruch Jo. 5. Der Vatter hat dem </w:t>
      </w:r>
      <w:proofErr w:type="spellStart"/>
      <w:r>
        <w:t>Sone</w:t>
      </w:r>
      <w:proofErr w:type="spellEnd"/>
      <w:r>
        <w:t xml:space="preserve"> macht geben das </w:t>
      </w:r>
      <w:proofErr w:type="spellStart"/>
      <w:r>
        <w:t>gerichte</w:t>
      </w:r>
      <w:proofErr w:type="spellEnd"/>
      <w:r>
        <w:t xml:space="preserve"> zuhalten / weil er des Menschen Son ist. </w:t>
      </w:r>
    </w:p>
    <w:p w14:paraId="66F0297D" w14:textId="77777777" w:rsidR="00297E56" w:rsidRDefault="00297E56" w:rsidP="00297E56">
      <w:pPr>
        <w:pStyle w:val="berschrift2"/>
      </w:pPr>
      <w:r>
        <w:t>Summa.</w:t>
      </w:r>
    </w:p>
    <w:p w14:paraId="2674815F" w14:textId="77777777" w:rsidR="00297E56" w:rsidRDefault="00297E56" w:rsidP="00297E56">
      <w:pPr>
        <w:pStyle w:val="StandardWeb"/>
      </w:pPr>
      <w:r>
        <w:t xml:space="preserve">Gott hebet mit </w:t>
      </w:r>
      <w:proofErr w:type="spellStart"/>
      <w:r>
        <w:t>disem</w:t>
      </w:r>
      <w:proofErr w:type="spellEnd"/>
      <w:r>
        <w:t xml:space="preserve"> Psalm das Alt Testament </w:t>
      </w:r>
      <w:proofErr w:type="spellStart"/>
      <w:r>
        <w:t>auff</w:t>
      </w:r>
      <w:proofErr w:type="spellEnd"/>
      <w:r>
        <w:t xml:space="preserve"> und </w:t>
      </w:r>
      <w:proofErr w:type="spellStart"/>
      <w:r>
        <w:t>stifftet</w:t>
      </w:r>
      <w:proofErr w:type="spellEnd"/>
      <w:r>
        <w:t xml:space="preserve"> das </w:t>
      </w:r>
      <w:proofErr w:type="spellStart"/>
      <w:r>
        <w:t>Newe</w:t>
      </w:r>
      <w:proofErr w:type="spellEnd"/>
      <w:r>
        <w:t xml:space="preserve"> / wie auch </w:t>
      </w:r>
      <w:proofErr w:type="spellStart"/>
      <w:r>
        <w:t>Jere</w:t>
      </w:r>
      <w:proofErr w:type="spellEnd"/>
      <w:r>
        <w:t xml:space="preserve"> 31. </w:t>
      </w:r>
      <w:proofErr w:type="spellStart"/>
      <w:r>
        <w:t>Nemlich</w:t>
      </w:r>
      <w:proofErr w:type="spellEnd"/>
      <w:r>
        <w:t xml:space="preserve"> das Evangelische </w:t>
      </w:r>
      <w:proofErr w:type="spellStart"/>
      <w:r>
        <w:t>Predigampt</w:t>
      </w:r>
      <w:proofErr w:type="spellEnd"/>
      <w:r>
        <w:t xml:space="preserve"> / welches die </w:t>
      </w:r>
      <w:proofErr w:type="spellStart"/>
      <w:r>
        <w:t>busse</w:t>
      </w:r>
      <w:proofErr w:type="spellEnd"/>
      <w:r>
        <w:t xml:space="preserve"> </w:t>
      </w:r>
      <w:proofErr w:type="spellStart"/>
      <w:r>
        <w:t>wol</w:t>
      </w:r>
      <w:proofErr w:type="spellEnd"/>
      <w:r>
        <w:t xml:space="preserve"> </w:t>
      </w:r>
      <w:proofErr w:type="spellStart"/>
      <w:r>
        <w:t>hefftiglich</w:t>
      </w:r>
      <w:proofErr w:type="spellEnd"/>
      <w:r>
        <w:t xml:space="preserve"> nach dem Gesetz treibet / aber den </w:t>
      </w:r>
      <w:proofErr w:type="spellStart"/>
      <w:r>
        <w:t>buessern</w:t>
      </w:r>
      <w:proofErr w:type="spellEnd"/>
      <w:r>
        <w:t xml:space="preserve"> den einigen CHRISTUM </w:t>
      </w:r>
      <w:proofErr w:type="spellStart"/>
      <w:r>
        <w:t>fuerhelt</w:t>
      </w:r>
      <w:proofErr w:type="spellEnd"/>
      <w:r>
        <w:t xml:space="preserve"> / wie Paulus spricht 1. Ti. 2. Es ist nur ein Mittler zwischen Gott und Menschen der Mensch JESUS CHRISTUS. Und </w:t>
      </w:r>
      <w:proofErr w:type="spellStart"/>
      <w:r>
        <w:t>solchs</w:t>
      </w:r>
      <w:proofErr w:type="spellEnd"/>
      <w:r>
        <w:t xml:space="preserve"> alles </w:t>
      </w:r>
      <w:proofErr w:type="spellStart"/>
      <w:r>
        <w:t>umb</w:t>
      </w:r>
      <w:proofErr w:type="spellEnd"/>
      <w:r>
        <w:t xml:space="preserve"> des </w:t>
      </w:r>
      <w:proofErr w:type="spellStart"/>
      <w:r>
        <w:t>Juengstengerichts</w:t>
      </w:r>
      <w:proofErr w:type="spellEnd"/>
      <w:r>
        <w:t xml:space="preserve"> willen: wie Paulus auch Ac. 17. </w:t>
      </w:r>
      <w:proofErr w:type="spellStart"/>
      <w:r>
        <w:t>CHIRSTUM</w:t>
      </w:r>
      <w:proofErr w:type="spellEnd"/>
      <w:r>
        <w:t xml:space="preserve"> getrost prediget aller </w:t>
      </w:r>
      <w:proofErr w:type="spellStart"/>
      <w:r>
        <w:t>welt</w:t>
      </w:r>
      <w:proofErr w:type="spellEnd"/>
      <w:r>
        <w:t xml:space="preserve"> und spricht / Gott </w:t>
      </w:r>
      <w:proofErr w:type="spellStart"/>
      <w:r>
        <w:t>gepeuet</w:t>
      </w:r>
      <w:proofErr w:type="spellEnd"/>
      <w:r>
        <w:t xml:space="preserve"> allen Menschen an allen </w:t>
      </w:r>
      <w:proofErr w:type="spellStart"/>
      <w:r>
        <w:t>ortten</w:t>
      </w:r>
      <w:proofErr w:type="spellEnd"/>
      <w:r>
        <w:t xml:space="preserve"> </w:t>
      </w:r>
      <w:proofErr w:type="spellStart"/>
      <w:r>
        <w:t>busse</w:t>
      </w:r>
      <w:proofErr w:type="spellEnd"/>
      <w:r>
        <w:t xml:space="preserve"> </w:t>
      </w:r>
      <w:proofErr w:type="spellStart"/>
      <w:r>
        <w:t>zuthun</w:t>
      </w:r>
      <w:proofErr w:type="spellEnd"/>
      <w:r>
        <w:t xml:space="preserve"> und zu </w:t>
      </w:r>
      <w:proofErr w:type="spellStart"/>
      <w:r>
        <w:t>glewben</w:t>
      </w:r>
      <w:proofErr w:type="spellEnd"/>
      <w:r>
        <w:t xml:space="preserve"> an einen man den er </w:t>
      </w:r>
      <w:proofErr w:type="spellStart"/>
      <w:r>
        <w:t>bon</w:t>
      </w:r>
      <w:proofErr w:type="spellEnd"/>
      <w:r>
        <w:t xml:space="preserve"> todten </w:t>
      </w:r>
      <w:proofErr w:type="spellStart"/>
      <w:r>
        <w:t>aufferweckt</w:t>
      </w:r>
      <w:proofErr w:type="spellEnd"/>
      <w:r>
        <w:t xml:space="preserve"> hat und beschlossen durch in zurichten den Kreis der erden. </w:t>
      </w:r>
      <w:proofErr w:type="spellStart"/>
      <w:r>
        <w:t>Fur</w:t>
      </w:r>
      <w:proofErr w:type="spellEnd"/>
      <w:r>
        <w:t xml:space="preserve"> </w:t>
      </w:r>
      <w:proofErr w:type="spellStart"/>
      <w:r>
        <w:t>solchs</w:t>
      </w:r>
      <w:proofErr w:type="spellEnd"/>
      <w:r>
        <w:t xml:space="preserve"> alles </w:t>
      </w:r>
      <w:proofErr w:type="spellStart"/>
      <w:r>
        <w:t>seie</w:t>
      </w:r>
      <w:proofErr w:type="spellEnd"/>
      <w:r>
        <w:t xml:space="preserve"> dem </w:t>
      </w:r>
      <w:proofErr w:type="spellStart"/>
      <w:r>
        <w:t>Hern</w:t>
      </w:r>
      <w:proofErr w:type="spellEnd"/>
      <w:r>
        <w:t xml:space="preserve"> </w:t>
      </w:r>
      <w:proofErr w:type="spellStart"/>
      <w:r>
        <w:t>Koenig</w:t>
      </w:r>
      <w:proofErr w:type="spellEnd"/>
      <w:r>
        <w:t xml:space="preserve"> JESU CHRISTO von unser aller wegen lob ehre </w:t>
      </w:r>
      <w:proofErr w:type="spellStart"/>
      <w:r>
        <w:t>danck</w:t>
      </w:r>
      <w:proofErr w:type="spellEnd"/>
      <w:r>
        <w:t xml:space="preserve"> von nu an bis in </w:t>
      </w:r>
      <w:proofErr w:type="spellStart"/>
      <w:r>
        <w:t>Ewickeit</w:t>
      </w:r>
      <w:proofErr w:type="spellEnd"/>
      <w:r>
        <w:t xml:space="preserve">. Amen. </w:t>
      </w:r>
    </w:p>
    <w:p w14:paraId="5E93CEA2" w14:textId="77777777" w:rsidR="00297E56" w:rsidRDefault="00297E56" w:rsidP="00297E56">
      <w:pPr>
        <w:pStyle w:val="StandardWeb"/>
      </w:pPr>
      <w:proofErr w:type="spellStart"/>
      <w:r>
        <w:t>Geprediget</w:t>
      </w:r>
      <w:proofErr w:type="spellEnd"/>
      <w:r>
        <w:t xml:space="preserve"> zu </w:t>
      </w:r>
      <w:proofErr w:type="spellStart"/>
      <w:r>
        <w:t>Marpurg</w:t>
      </w:r>
      <w:proofErr w:type="spellEnd"/>
      <w:r>
        <w:t xml:space="preserve"> 1546.</w:t>
      </w:r>
      <w:r>
        <w:br/>
        <w:t xml:space="preserve">Geschrieben zu </w:t>
      </w:r>
      <w:proofErr w:type="spellStart"/>
      <w:r>
        <w:t>Luebeck</w:t>
      </w:r>
      <w:proofErr w:type="spellEnd"/>
      <w:r>
        <w:t xml:space="preserve"> 1550. </w:t>
      </w:r>
    </w:p>
    <w:p w14:paraId="676B14BC" w14:textId="77777777" w:rsidR="00297E56" w:rsidRDefault="00297E56" w:rsidP="00297E56">
      <w:pPr>
        <w:pStyle w:val="StandardWeb"/>
      </w:pPr>
      <w:r>
        <w:rPr>
          <w:rStyle w:val="HTMLCode"/>
        </w:rPr>
        <w:t>Aus dem Original abgeschrieben</w:t>
      </w:r>
      <w:r>
        <w:t xml:space="preserve"> </w:t>
      </w:r>
    </w:p>
    <w:p w14:paraId="460478EF" w14:textId="532C2972" w:rsidR="00BD71A4" w:rsidRDefault="00BD71A4">
      <w:pPr>
        <w:spacing w:after="0" w:line="240" w:lineRule="auto"/>
      </w:pPr>
    </w:p>
    <w:p w14:paraId="34A0491C" w14:textId="77777777" w:rsidR="00BD71A4" w:rsidRDefault="00BD71A4">
      <w:pPr>
        <w:spacing w:after="0" w:line="240" w:lineRule="auto"/>
        <w:rPr>
          <w:rFonts w:eastAsia="Times New Roman"/>
          <w:b/>
          <w:bCs/>
          <w:color w:val="000000"/>
          <w:kern w:val="36"/>
          <w:sz w:val="36"/>
          <w:szCs w:val="48"/>
          <w:lang w:eastAsia="de-DE"/>
        </w:rPr>
      </w:pPr>
      <w:r>
        <w:br w:type="page"/>
      </w:r>
    </w:p>
    <w:p w14:paraId="04217A50" w14:textId="77777777" w:rsidR="00D5498D" w:rsidRPr="00D5498D" w:rsidRDefault="00D5498D" w:rsidP="008E63BE">
      <w:pPr>
        <w:pStyle w:val="berschrift1"/>
      </w:pPr>
      <w:r w:rsidRPr="00D5498D">
        <w:t>Quellen:</w:t>
      </w:r>
    </w:p>
    <w:p w14:paraId="135DF8F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7244A5C" w14:textId="77777777" w:rsidR="00BD71A4" w:rsidRDefault="001253CD"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6457B38" w14:textId="77777777" w:rsidR="00BD71A4" w:rsidRDefault="001253CD"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1294FE58" w14:textId="77777777" w:rsidR="00BD71A4" w:rsidRDefault="001253CD"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78EE3821" w14:textId="77777777" w:rsidR="00BD71A4" w:rsidRDefault="001253CD"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5EC32B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16354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A9E42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62BAE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AA7E59C" w14:textId="77777777" w:rsidR="00082307" w:rsidRDefault="00BD71A4" w:rsidP="00BD71A4">
      <w:pPr>
        <w:pStyle w:val="berschrift1"/>
      </w:pPr>
      <w:r>
        <w:t>Spendenaufruf</w:t>
      </w:r>
    </w:p>
    <w:p w14:paraId="26208164"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810AC8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2B675C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CD2285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56371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3020209" w14:textId="77777777" w:rsidR="00BD71A4" w:rsidRDefault="001253CD"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F15050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46E139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DF256F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4FFAD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FBC8544"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8E2"/>
    <w:rsid w:val="000700B0"/>
    <w:rsid w:val="00082307"/>
    <w:rsid w:val="000C66E5"/>
    <w:rsid w:val="000D088F"/>
    <w:rsid w:val="00122BD9"/>
    <w:rsid w:val="001253CD"/>
    <w:rsid w:val="001F54C4"/>
    <w:rsid w:val="0022039F"/>
    <w:rsid w:val="00272484"/>
    <w:rsid w:val="00297E56"/>
    <w:rsid w:val="00297F83"/>
    <w:rsid w:val="002E6D11"/>
    <w:rsid w:val="00381C0C"/>
    <w:rsid w:val="00537F59"/>
    <w:rsid w:val="00636F93"/>
    <w:rsid w:val="007166CE"/>
    <w:rsid w:val="00737EF6"/>
    <w:rsid w:val="00760119"/>
    <w:rsid w:val="007968E2"/>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C6140"/>
  <w15:chartTrackingRefBased/>
  <w15:docId w15:val="{250EE39D-C324-4B35-A5C5-C2E0DAABE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297E5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297E56"/>
    <w:rPr>
      <w:rFonts w:asciiTheme="majorHAnsi" w:eastAsiaTheme="majorEastAsia" w:hAnsiTheme="majorHAnsi" w:cstheme="majorBidi"/>
      <w:i/>
      <w:iCs/>
      <w:color w:val="2E74B5" w:themeColor="accent1" w:themeShade="BF"/>
      <w:sz w:val="24"/>
      <w:szCs w:val="22"/>
      <w:lang w:eastAsia="en-US"/>
    </w:rPr>
  </w:style>
  <w:style w:type="character" w:styleId="HTMLCode">
    <w:name w:val="HTML Code"/>
    <w:basedOn w:val="Absatz-Standardschriftart"/>
    <w:uiPriority w:val="99"/>
    <w:semiHidden/>
    <w:unhideWhenUsed/>
    <w:rsid w:val="00297E56"/>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53583488">
      <w:bodyDiv w:val="1"/>
      <w:marLeft w:val="0"/>
      <w:marRight w:val="0"/>
      <w:marTop w:val="0"/>
      <w:marBottom w:val="0"/>
      <w:divBdr>
        <w:top w:val="none" w:sz="0" w:space="0" w:color="auto"/>
        <w:left w:val="none" w:sz="0" w:space="0" w:color="auto"/>
        <w:bottom w:val="none" w:sz="0" w:space="0" w:color="auto"/>
        <w:right w:val="none" w:sz="0" w:space="0" w:color="auto"/>
      </w:divBdr>
      <w:divsChild>
        <w:div w:id="1204365254">
          <w:marLeft w:val="0"/>
          <w:marRight w:val="0"/>
          <w:marTop w:val="0"/>
          <w:marBottom w:val="0"/>
          <w:divBdr>
            <w:top w:val="none" w:sz="0" w:space="0" w:color="auto"/>
            <w:left w:val="none" w:sz="0" w:space="0" w:color="auto"/>
            <w:bottom w:val="none" w:sz="0" w:space="0" w:color="auto"/>
            <w:right w:val="none" w:sz="0" w:space="0" w:color="auto"/>
          </w:divBdr>
        </w:div>
        <w:div w:id="2008896344">
          <w:marLeft w:val="0"/>
          <w:marRight w:val="0"/>
          <w:marTop w:val="0"/>
          <w:marBottom w:val="0"/>
          <w:divBdr>
            <w:top w:val="none" w:sz="0" w:space="0" w:color="auto"/>
            <w:left w:val="none" w:sz="0" w:space="0" w:color="auto"/>
            <w:bottom w:val="none" w:sz="0" w:space="0" w:color="auto"/>
            <w:right w:val="none" w:sz="0" w:space="0" w:color="auto"/>
          </w:divBdr>
        </w:div>
        <w:div w:id="1721585973">
          <w:marLeft w:val="0"/>
          <w:marRight w:val="0"/>
          <w:marTop w:val="0"/>
          <w:marBottom w:val="0"/>
          <w:divBdr>
            <w:top w:val="none" w:sz="0" w:space="0" w:color="auto"/>
            <w:left w:val="none" w:sz="0" w:space="0" w:color="auto"/>
            <w:bottom w:val="none" w:sz="0" w:space="0" w:color="auto"/>
            <w:right w:val="none" w:sz="0" w:space="0" w:color="auto"/>
          </w:divBdr>
        </w:div>
        <w:div w:id="1892886833">
          <w:marLeft w:val="0"/>
          <w:marRight w:val="0"/>
          <w:marTop w:val="0"/>
          <w:marBottom w:val="0"/>
          <w:divBdr>
            <w:top w:val="none" w:sz="0" w:space="0" w:color="auto"/>
            <w:left w:val="none" w:sz="0" w:space="0" w:color="auto"/>
            <w:bottom w:val="none" w:sz="0" w:space="0" w:color="auto"/>
            <w:right w:val="none" w:sz="0" w:space="0" w:color="auto"/>
          </w:divBdr>
        </w:div>
        <w:div w:id="1082799783">
          <w:marLeft w:val="0"/>
          <w:marRight w:val="0"/>
          <w:marTop w:val="0"/>
          <w:marBottom w:val="0"/>
          <w:divBdr>
            <w:top w:val="none" w:sz="0" w:space="0" w:color="auto"/>
            <w:left w:val="none" w:sz="0" w:space="0" w:color="auto"/>
            <w:bottom w:val="none" w:sz="0" w:space="0" w:color="auto"/>
            <w:right w:val="none" w:sz="0" w:space="0" w:color="auto"/>
          </w:divBdr>
        </w:div>
        <w:div w:id="1266693018">
          <w:marLeft w:val="0"/>
          <w:marRight w:val="0"/>
          <w:marTop w:val="0"/>
          <w:marBottom w:val="0"/>
          <w:divBdr>
            <w:top w:val="none" w:sz="0" w:space="0" w:color="auto"/>
            <w:left w:val="none" w:sz="0" w:space="0" w:color="auto"/>
            <w:bottom w:val="none" w:sz="0" w:space="0" w:color="auto"/>
            <w:right w:val="none" w:sz="0" w:space="0" w:color="auto"/>
          </w:divBdr>
        </w:div>
        <w:div w:id="792676614">
          <w:marLeft w:val="0"/>
          <w:marRight w:val="0"/>
          <w:marTop w:val="0"/>
          <w:marBottom w:val="0"/>
          <w:divBdr>
            <w:top w:val="none" w:sz="0" w:space="0" w:color="auto"/>
            <w:left w:val="none" w:sz="0" w:space="0" w:color="auto"/>
            <w:bottom w:val="none" w:sz="0" w:space="0" w:color="auto"/>
            <w:right w:val="none" w:sz="0" w:space="0" w:color="auto"/>
          </w:divBdr>
        </w:div>
        <w:div w:id="2084178570">
          <w:marLeft w:val="0"/>
          <w:marRight w:val="0"/>
          <w:marTop w:val="0"/>
          <w:marBottom w:val="0"/>
          <w:divBdr>
            <w:top w:val="none" w:sz="0" w:space="0" w:color="auto"/>
            <w:left w:val="none" w:sz="0" w:space="0" w:color="auto"/>
            <w:bottom w:val="none" w:sz="0" w:space="0" w:color="auto"/>
            <w:right w:val="none" w:sz="0" w:space="0" w:color="auto"/>
          </w:divBdr>
        </w:div>
        <w:div w:id="1713576289">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51253140">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11</Pages>
  <Words>2902</Words>
  <Characters>18286</Characters>
  <Application>Microsoft Office Word</Application>
  <DocSecurity>0</DocSecurity>
  <Lines>152</Lines>
  <Paragraphs>42</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21146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Heil unsers Gottes</dc:title>
  <dc:subject/>
  <dc:creator>Draconites, Johannes</dc:creator>
  <cp:keywords/>
  <dc:description/>
  <cp:lastModifiedBy>webmaster@glaubensstimme.de</cp:lastModifiedBy>
  <cp:revision>3</cp:revision>
  <dcterms:created xsi:type="dcterms:W3CDTF">2021-11-21T15:29:00Z</dcterms:created>
  <dcterms:modified xsi:type="dcterms:W3CDTF">2021-11-21T19:21:00Z</dcterms:modified>
  <dc:language>de</dc:language>
</cp:coreProperties>
</file>